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C05DBA" w14:textId="3CE95797" w:rsidR="00BD0C4B" w:rsidRPr="00202CA1" w:rsidRDefault="00817EBB" w:rsidP="00202CA1">
      <w:pPr>
        <w:pStyle w:val="Heading1"/>
        <w:spacing w:before="0" w:line="360" w:lineRule="auto"/>
        <w:rPr>
          <w:rFonts w:ascii="Garamond" w:hAnsi="Garamond"/>
          <w:sz w:val="24"/>
          <w:szCs w:val="24"/>
        </w:rPr>
      </w:pPr>
      <w:r>
        <w:rPr>
          <w:rFonts w:ascii="Garamond" w:hAnsi="Garamond"/>
          <w:sz w:val="24"/>
          <w:szCs w:val="24"/>
        </w:rPr>
        <w:t>Anthro 1NC Shell</w:t>
      </w:r>
    </w:p>
    <w:p w14:paraId="50392815" w14:textId="77777777" w:rsidR="00002A11" w:rsidRPr="00340536" w:rsidRDefault="00002A11" w:rsidP="00DD7C5E">
      <w:pPr>
        <w:spacing w:line="360" w:lineRule="auto"/>
        <w:rPr>
          <w:rFonts w:ascii="Garamond" w:hAnsi="Garamond" w:cs="Times New Roman"/>
          <w:sz w:val="10"/>
          <w:szCs w:val="10"/>
        </w:rPr>
      </w:pPr>
    </w:p>
    <w:p w14:paraId="5FC0E217" w14:textId="0FD2F770" w:rsidR="00CB6D03" w:rsidRPr="00CB6D03" w:rsidRDefault="00CB6D03" w:rsidP="00CB6D03">
      <w:pPr>
        <w:spacing w:line="360" w:lineRule="auto"/>
        <w:jc w:val="both"/>
        <w:rPr>
          <w:rFonts w:ascii="Garamond" w:hAnsi="Garamond" w:cs="Times New Roman"/>
          <w:b/>
          <w:sz w:val="24"/>
        </w:rPr>
      </w:pPr>
      <w:r>
        <w:rPr>
          <w:rFonts w:ascii="Garamond" w:hAnsi="Garamond" w:cs="Times New Roman"/>
          <w:b/>
          <w:sz w:val="24"/>
        </w:rPr>
        <w:t>First are the Links:</w:t>
      </w:r>
    </w:p>
    <w:p w14:paraId="05AE79D4" w14:textId="77777777" w:rsidR="00CB6D03" w:rsidRPr="00CB6D03" w:rsidRDefault="00CB6D03" w:rsidP="00CB6D03">
      <w:pPr>
        <w:spacing w:line="360" w:lineRule="auto"/>
        <w:jc w:val="both"/>
        <w:rPr>
          <w:rFonts w:ascii="Garamond" w:hAnsi="Garamond" w:cs="Times New Roman"/>
          <w:sz w:val="6"/>
          <w:szCs w:val="6"/>
        </w:rPr>
      </w:pPr>
    </w:p>
    <w:p w14:paraId="28B17E93" w14:textId="7674EA31" w:rsidR="00ED4ED2" w:rsidRPr="00CB6D03" w:rsidRDefault="00ED4ED2" w:rsidP="00CB6D03">
      <w:pPr>
        <w:spacing w:line="360" w:lineRule="auto"/>
        <w:jc w:val="both"/>
        <w:rPr>
          <w:rFonts w:ascii="Garamond" w:hAnsi="Garamond" w:cs="Times New Roman"/>
          <w:sz w:val="24"/>
        </w:rPr>
      </w:pPr>
      <w:r w:rsidRPr="00CB6D03">
        <w:rPr>
          <w:rFonts w:ascii="Garamond" w:hAnsi="Garamond" w:cs="Times New Roman"/>
          <w:sz w:val="24"/>
        </w:rPr>
        <w:t>Despite the attempts of the 1AC to prioritize the environmental protection over resource extraction the 1AC is just a continuation of existing anthropocentric mindsets because the act of valuing nature for the benefit of humans merely fur</w:t>
      </w:r>
      <w:r w:rsidR="00CB6D03" w:rsidRPr="00CB6D03">
        <w:rPr>
          <w:rFonts w:ascii="Garamond" w:hAnsi="Garamond" w:cs="Times New Roman"/>
          <w:sz w:val="24"/>
        </w:rPr>
        <w:t>ther entrenches the domination.</w:t>
      </w:r>
      <w:r w:rsidR="003B2D37" w:rsidRPr="00CB6D03">
        <w:rPr>
          <w:rFonts w:ascii="Garamond" w:hAnsi="Garamond" w:cs="Times New Roman"/>
          <w:sz w:val="24"/>
        </w:rPr>
        <w:t xml:space="preserve"> It makes the environment and its inhabitants instrumentally valuable, instead of recognizing nature as valuable in itself.  The absence of nature is in itself anthropocentric.  </w:t>
      </w:r>
      <w:proofErr w:type="spellStart"/>
      <w:r w:rsidR="00DA2CD2" w:rsidRPr="00CB6D03">
        <w:rPr>
          <w:rFonts w:ascii="Garamond" w:hAnsi="Garamond" w:cs="Times New Roman"/>
          <w:b/>
          <w:sz w:val="24"/>
        </w:rPr>
        <w:t>Yeuk-Sze</w:t>
      </w:r>
      <w:proofErr w:type="spellEnd"/>
      <w:r w:rsidRPr="00CB6D03">
        <w:rPr>
          <w:rFonts w:ascii="Garamond" w:hAnsi="Garamond" w:cs="Times New Roman"/>
          <w:sz w:val="24"/>
        </w:rPr>
        <w:t xml:space="preserve"> explains,</w:t>
      </w:r>
    </w:p>
    <w:p w14:paraId="29A964A2" w14:textId="77777777" w:rsidR="00202CA1" w:rsidRPr="00202CA1" w:rsidRDefault="00202CA1" w:rsidP="009916D4">
      <w:pPr>
        <w:spacing w:line="360" w:lineRule="auto"/>
        <w:jc w:val="both"/>
        <w:rPr>
          <w:rFonts w:ascii="Garamond" w:hAnsi="Garamond" w:cs="Times New Roman"/>
          <w:sz w:val="10"/>
          <w:szCs w:val="10"/>
        </w:rPr>
      </w:pPr>
    </w:p>
    <w:p w14:paraId="3055D575" w14:textId="5941A669" w:rsidR="00DA2CD2" w:rsidRPr="00DA2CD2" w:rsidRDefault="00DA2CD2" w:rsidP="00DA2CD2">
      <w:pPr>
        <w:spacing w:line="360" w:lineRule="auto"/>
        <w:jc w:val="both"/>
        <w:rPr>
          <w:rFonts w:ascii="Garamond" w:hAnsi="Garamond" w:cs="Times New Roman"/>
          <w:sz w:val="24"/>
        </w:rPr>
      </w:pPr>
      <w:r w:rsidRPr="00D4693F">
        <w:rPr>
          <w:rFonts w:ascii="Garamond" w:hAnsi="Garamond" w:cs="Times New Roman"/>
          <w:sz w:val="10"/>
          <w:szCs w:val="10"/>
        </w:rPr>
        <w:t xml:space="preserve">Suppose that putting out natural fires, culling feral animals or destroying some individual members of overpopulated indigenous species is necessary for the protection of the integrity of a certain ecosystem. Will these actions be morally permissible or even required? Is it morally acceptable for farmers in non-industrial countries to </w:t>
      </w:r>
      <w:proofErr w:type="spellStart"/>
      <w:r w:rsidRPr="00D4693F">
        <w:rPr>
          <w:rFonts w:ascii="Garamond" w:hAnsi="Garamond" w:cs="Times New Roman"/>
          <w:sz w:val="10"/>
          <w:szCs w:val="10"/>
        </w:rPr>
        <w:t>practise</w:t>
      </w:r>
      <w:proofErr w:type="spellEnd"/>
      <w:r w:rsidRPr="00D4693F">
        <w:rPr>
          <w:rFonts w:ascii="Garamond" w:hAnsi="Garamond" w:cs="Times New Roman"/>
          <w:sz w:val="10"/>
          <w:szCs w:val="10"/>
        </w:rPr>
        <w:t xml:space="preserve"> slash and burn techniques to clear areas for agriculture? Consider a mining </w:t>
      </w:r>
      <w:proofErr w:type="gramStart"/>
      <w:r w:rsidRPr="00D4693F">
        <w:rPr>
          <w:rFonts w:ascii="Garamond" w:hAnsi="Garamond" w:cs="Times New Roman"/>
          <w:sz w:val="10"/>
          <w:szCs w:val="10"/>
        </w:rPr>
        <w:t>company which</w:t>
      </w:r>
      <w:proofErr w:type="gramEnd"/>
      <w:r w:rsidRPr="00D4693F">
        <w:rPr>
          <w:rFonts w:ascii="Garamond" w:hAnsi="Garamond" w:cs="Times New Roman"/>
          <w:sz w:val="10"/>
          <w:szCs w:val="10"/>
        </w:rPr>
        <w:t xml:space="preserve"> has performed open pit mining in some previously unspoiled area. Does the company have a moral obligation to restore the lan</w:t>
      </w:r>
      <w:r w:rsidR="003B2D37" w:rsidRPr="00D4693F">
        <w:rPr>
          <w:rFonts w:ascii="Garamond" w:hAnsi="Garamond" w:cs="Times New Roman"/>
          <w:sz w:val="10"/>
          <w:szCs w:val="10"/>
        </w:rPr>
        <w:t>dform and surface ecology? And</w:t>
      </w:r>
      <w:r w:rsidR="003B2D37">
        <w:rPr>
          <w:rFonts w:ascii="Garamond" w:hAnsi="Garamond" w:cs="Times New Roman"/>
          <w:sz w:val="24"/>
        </w:rPr>
        <w:t xml:space="preserve"> </w:t>
      </w:r>
      <w:r w:rsidR="003B2D37" w:rsidRPr="003B2D37">
        <w:rPr>
          <w:rFonts w:ascii="Garamond" w:hAnsi="Garamond" w:cs="Times New Roman"/>
          <w:b/>
          <w:sz w:val="24"/>
          <w:highlight w:val="cyan"/>
          <w:u w:val="single"/>
        </w:rPr>
        <w:t>[</w:t>
      </w:r>
      <w:proofErr w:type="gramStart"/>
      <w:r w:rsidR="003B2D37" w:rsidRPr="003B2D37">
        <w:rPr>
          <w:rFonts w:ascii="Garamond" w:hAnsi="Garamond" w:cs="Times New Roman"/>
          <w:b/>
          <w:sz w:val="24"/>
          <w:highlight w:val="cyan"/>
          <w:u w:val="single"/>
        </w:rPr>
        <w:t>W]</w:t>
      </w:r>
      <w:r w:rsidRPr="003B2D37">
        <w:rPr>
          <w:rFonts w:ascii="Garamond" w:hAnsi="Garamond" w:cs="Times New Roman"/>
          <w:b/>
          <w:sz w:val="24"/>
          <w:highlight w:val="cyan"/>
          <w:u w:val="single"/>
        </w:rPr>
        <w:t>hat</w:t>
      </w:r>
      <w:proofErr w:type="gramEnd"/>
      <w:r w:rsidRPr="003B2D37">
        <w:rPr>
          <w:rFonts w:ascii="Garamond" w:hAnsi="Garamond" w:cs="Times New Roman"/>
          <w:b/>
          <w:sz w:val="24"/>
          <w:highlight w:val="cyan"/>
          <w:u w:val="single"/>
        </w:rPr>
        <w:t xml:space="preserve"> is the value of a humanly</w:t>
      </w:r>
      <w:r w:rsidRPr="003B2D37">
        <w:rPr>
          <w:rFonts w:ascii="Garamond" w:hAnsi="Garamond" w:cs="Times New Roman"/>
          <w:sz w:val="24"/>
          <w:highlight w:val="cyan"/>
        </w:rPr>
        <w:t xml:space="preserve"> </w:t>
      </w:r>
      <w:r w:rsidRPr="00D4693F">
        <w:rPr>
          <w:rFonts w:ascii="Garamond" w:hAnsi="Garamond" w:cs="Times New Roman"/>
          <w:sz w:val="10"/>
          <w:szCs w:val="10"/>
        </w:rPr>
        <w:t>restored environment</w:t>
      </w:r>
      <w:r w:rsidRPr="00DA2CD2">
        <w:rPr>
          <w:rFonts w:ascii="Garamond" w:hAnsi="Garamond" w:cs="Times New Roman"/>
          <w:sz w:val="24"/>
        </w:rPr>
        <w:t xml:space="preserve"> </w:t>
      </w:r>
      <w:r w:rsidRPr="003B2D37">
        <w:rPr>
          <w:rFonts w:ascii="Garamond" w:hAnsi="Garamond" w:cs="Times New Roman"/>
          <w:b/>
          <w:sz w:val="24"/>
          <w:highlight w:val="cyan"/>
          <w:u w:val="single"/>
        </w:rPr>
        <w:t>compared with the</w:t>
      </w:r>
      <w:r w:rsidRPr="003B2D37">
        <w:rPr>
          <w:rFonts w:ascii="Garamond" w:hAnsi="Garamond" w:cs="Times New Roman"/>
          <w:sz w:val="24"/>
          <w:highlight w:val="cyan"/>
        </w:rPr>
        <w:t xml:space="preserve"> </w:t>
      </w:r>
      <w:r w:rsidRPr="00D4693F">
        <w:rPr>
          <w:rFonts w:ascii="Garamond" w:hAnsi="Garamond" w:cs="Times New Roman"/>
          <w:sz w:val="10"/>
          <w:szCs w:val="10"/>
        </w:rPr>
        <w:t>originally natural</w:t>
      </w:r>
      <w:r w:rsidRPr="00DA2CD2">
        <w:rPr>
          <w:rFonts w:ascii="Garamond" w:hAnsi="Garamond" w:cs="Times New Roman"/>
          <w:sz w:val="24"/>
        </w:rPr>
        <w:t xml:space="preserve"> </w:t>
      </w:r>
      <w:r w:rsidRPr="003B2D37">
        <w:rPr>
          <w:rFonts w:ascii="Garamond" w:hAnsi="Garamond" w:cs="Times New Roman"/>
          <w:b/>
          <w:sz w:val="24"/>
          <w:highlight w:val="cyan"/>
          <w:u w:val="single"/>
        </w:rPr>
        <w:t>environment?</w:t>
      </w:r>
      <w:r w:rsidRPr="003B2D37">
        <w:rPr>
          <w:rFonts w:ascii="Garamond" w:hAnsi="Garamond" w:cs="Times New Roman"/>
          <w:sz w:val="24"/>
          <w:highlight w:val="cyan"/>
        </w:rPr>
        <w:t xml:space="preserve"> </w:t>
      </w:r>
      <w:r w:rsidRPr="00D4693F">
        <w:rPr>
          <w:rFonts w:ascii="Garamond" w:hAnsi="Garamond" w:cs="Times New Roman"/>
          <w:sz w:val="10"/>
          <w:szCs w:val="10"/>
        </w:rPr>
        <w:t xml:space="preserve">It is often said to be morally wrong for human beings to pollute and destroy parts of the natural environment and to consume a huge proportion of the planet's natural resources. If that is wrong, is it simply because a sustainable environment is essential to (present and future) human </w:t>
      </w:r>
      <w:proofErr w:type="gramStart"/>
      <w:r w:rsidRPr="00D4693F">
        <w:rPr>
          <w:rFonts w:ascii="Garamond" w:hAnsi="Garamond" w:cs="Times New Roman"/>
          <w:sz w:val="10"/>
          <w:szCs w:val="10"/>
        </w:rPr>
        <w:t>well-being</w:t>
      </w:r>
      <w:proofErr w:type="gramEnd"/>
      <w:r w:rsidRPr="00D4693F">
        <w:rPr>
          <w:rFonts w:ascii="Garamond" w:hAnsi="Garamond" w:cs="Times New Roman"/>
          <w:sz w:val="10"/>
          <w:szCs w:val="10"/>
        </w:rPr>
        <w:t xml:space="preserve">? Or is such </w:t>
      </w:r>
      <w:proofErr w:type="spellStart"/>
      <w:r w:rsidRPr="00D4693F">
        <w:rPr>
          <w:rFonts w:ascii="Garamond" w:hAnsi="Garamond" w:cs="Times New Roman"/>
          <w:sz w:val="10"/>
          <w:szCs w:val="10"/>
        </w:rPr>
        <w:t>behaviour</w:t>
      </w:r>
      <w:proofErr w:type="spellEnd"/>
      <w:r w:rsidRPr="00D4693F">
        <w:rPr>
          <w:rFonts w:ascii="Garamond" w:hAnsi="Garamond" w:cs="Times New Roman"/>
          <w:sz w:val="10"/>
          <w:szCs w:val="10"/>
        </w:rPr>
        <w:t xml:space="preserve"> also wrong because the natural environment and/or its various contents have certain values in their own right so that these values ought to be respected and protected in any case? These are among the questions investigated by environmental ethics. Some of them are specific questions faced by individuals in particular circumstances, while others are more global questions faced by groups and communities. Yet others are more abstract questions concerning the value and moral standing of the natural environment and its nonhuman components. In the literature on environmental ethics</w:t>
      </w:r>
      <w:r w:rsidRPr="00DA2CD2">
        <w:rPr>
          <w:rFonts w:ascii="Garamond" w:hAnsi="Garamond" w:cs="Times New Roman"/>
          <w:sz w:val="24"/>
        </w:rPr>
        <w:t xml:space="preserve"> </w:t>
      </w:r>
      <w:r w:rsidRPr="003B2D37">
        <w:rPr>
          <w:rFonts w:ascii="Garamond" w:hAnsi="Garamond" w:cs="Times New Roman"/>
          <w:b/>
          <w:sz w:val="24"/>
          <w:highlight w:val="cyan"/>
          <w:u w:val="single"/>
        </w:rPr>
        <w:t xml:space="preserve">the distinction between </w:t>
      </w:r>
      <w:r w:rsidRPr="003B2D37">
        <w:rPr>
          <w:rFonts w:ascii="Garamond" w:hAnsi="Garamond" w:cs="Times New Roman"/>
          <w:b/>
          <w:iCs/>
          <w:sz w:val="24"/>
          <w:highlight w:val="cyan"/>
          <w:u w:val="single"/>
        </w:rPr>
        <w:t>instrumental value</w:t>
      </w:r>
      <w:r w:rsidRPr="003B2D37">
        <w:rPr>
          <w:rFonts w:ascii="Garamond" w:hAnsi="Garamond" w:cs="Times New Roman"/>
          <w:b/>
          <w:sz w:val="24"/>
          <w:highlight w:val="cyan"/>
          <w:u w:val="single"/>
        </w:rPr>
        <w:t xml:space="preserve"> and </w:t>
      </w:r>
      <w:r w:rsidRPr="003B2D37">
        <w:rPr>
          <w:rFonts w:ascii="Garamond" w:hAnsi="Garamond" w:cs="Times New Roman"/>
          <w:b/>
          <w:iCs/>
          <w:sz w:val="24"/>
          <w:highlight w:val="cyan"/>
          <w:u w:val="single"/>
        </w:rPr>
        <w:t>intrinsic value</w:t>
      </w:r>
      <w:r w:rsidRPr="003B2D37">
        <w:rPr>
          <w:rFonts w:ascii="Garamond" w:hAnsi="Garamond" w:cs="Times New Roman"/>
          <w:sz w:val="24"/>
          <w:highlight w:val="cyan"/>
        </w:rPr>
        <w:t xml:space="preserve"> </w:t>
      </w:r>
      <w:r w:rsidRPr="00D4693F">
        <w:rPr>
          <w:rFonts w:ascii="Garamond" w:hAnsi="Garamond" w:cs="Times New Roman"/>
          <w:sz w:val="10"/>
          <w:szCs w:val="10"/>
        </w:rPr>
        <w:t xml:space="preserve">(meaning “non-instrumental value”) </w:t>
      </w:r>
      <w:r w:rsidRPr="003B2D37">
        <w:rPr>
          <w:rFonts w:ascii="Garamond" w:hAnsi="Garamond" w:cs="Times New Roman"/>
          <w:b/>
          <w:sz w:val="24"/>
          <w:highlight w:val="cyan"/>
          <w:u w:val="single"/>
        </w:rPr>
        <w:t>has been of considerable importance.</w:t>
      </w:r>
      <w:r w:rsidRPr="003B2D37">
        <w:rPr>
          <w:rFonts w:ascii="Garamond" w:hAnsi="Garamond" w:cs="Times New Roman"/>
          <w:sz w:val="24"/>
          <w:highlight w:val="cyan"/>
        </w:rPr>
        <w:t xml:space="preserve"> </w:t>
      </w:r>
      <w:r w:rsidRPr="00D4693F">
        <w:rPr>
          <w:rFonts w:ascii="Garamond" w:hAnsi="Garamond" w:cs="Times New Roman"/>
          <w:sz w:val="10"/>
          <w:szCs w:val="10"/>
        </w:rPr>
        <w:t xml:space="preserve">The former is the value of things as </w:t>
      </w:r>
      <w:r w:rsidRPr="00D4693F">
        <w:rPr>
          <w:rFonts w:ascii="Garamond" w:hAnsi="Garamond" w:cs="Times New Roman"/>
          <w:iCs/>
          <w:sz w:val="10"/>
          <w:szCs w:val="10"/>
        </w:rPr>
        <w:t>means</w:t>
      </w:r>
      <w:r w:rsidRPr="00D4693F">
        <w:rPr>
          <w:rFonts w:ascii="Garamond" w:hAnsi="Garamond" w:cs="Times New Roman"/>
          <w:sz w:val="10"/>
          <w:szCs w:val="10"/>
        </w:rPr>
        <w:t xml:space="preserve"> to further some other ends, whereas </w:t>
      </w:r>
      <w:r w:rsidRPr="003B2D37">
        <w:rPr>
          <w:rFonts w:ascii="Garamond" w:hAnsi="Garamond" w:cs="Times New Roman"/>
          <w:b/>
          <w:sz w:val="24"/>
          <w:highlight w:val="cyan"/>
          <w:u w:val="single"/>
        </w:rPr>
        <w:t>the latter</w:t>
      </w:r>
      <w:r w:rsidR="003B2D37" w:rsidRPr="003B2D37">
        <w:rPr>
          <w:rFonts w:ascii="Garamond" w:hAnsi="Garamond" w:cs="Times New Roman"/>
          <w:b/>
          <w:sz w:val="24"/>
          <w:highlight w:val="cyan"/>
          <w:u w:val="single"/>
        </w:rPr>
        <w:t xml:space="preserve"> [being]</w:t>
      </w:r>
      <w:r w:rsidRPr="003B2D37">
        <w:rPr>
          <w:rFonts w:ascii="Garamond" w:hAnsi="Garamond" w:cs="Times New Roman"/>
          <w:sz w:val="24"/>
          <w:highlight w:val="cyan"/>
        </w:rPr>
        <w:t xml:space="preserve"> </w:t>
      </w:r>
      <w:r w:rsidRPr="00D4693F">
        <w:rPr>
          <w:rFonts w:ascii="Garamond" w:hAnsi="Garamond" w:cs="Times New Roman"/>
          <w:sz w:val="10"/>
          <w:szCs w:val="10"/>
        </w:rPr>
        <w:t xml:space="preserve">is </w:t>
      </w:r>
      <w:r w:rsidRPr="003B2D37">
        <w:rPr>
          <w:rFonts w:ascii="Garamond" w:hAnsi="Garamond" w:cs="Times New Roman"/>
          <w:b/>
          <w:sz w:val="24"/>
          <w:highlight w:val="cyan"/>
          <w:u w:val="single"/>
        </w:rPr>
        <w:t xml:space="preserve">the value of things as </w:t>
      </w:r>
      <w:r w:rsidRPr="003B2D37">
        <w:rPr>
          <w:rFonts w:ascii="Garamond" w:hAnsi="Garamond" w:cs="Times New Roman"/>
          <w:b/>
          <w:iCs/>
          <w:sz w:val="24"/>
          <w:highlight w:val="cyan"/>
          <w:u w:val="single"/>
        </w:rPr>
        <w:t xml:space="preserve">ends in </w:t>
      </w:r>
      <w:proofErr w:type="gramStart"/>
      <w:r w:rsidRPr="003B2D37">
        <w:rPr>
          <w:rFonts w:ascii="Garamond" w:hAnsi="Garamond" w:cs="Times New Roman"/>
          <w:b/>
          <w:iCs/>
          <w:sz w:val="24"/>
          <w:highlight w:val="cyan"/>
          <w:u w:val="single"/>
        </w:rPr>
        <w:t>themselves</w:t>
      </w:r>
      <w:proofErr w:type="gramEnd"/>
      <w:r w:rsidRPr="003B2D37">
        <w:rPr>
          <w:rFonts w:ascii="Garamond" w:hAnsi="Garamond" w:cs="Times New Roman"/>
          <w:sz w:val="24"/>
          <w:highlight w:val="cyan"/>
        </w:rPr>
        <w:t xml:space="preserve"> </w:t>
      </w:r>
      <w:r w:rsidRPr="00D4693F">
        <w:rPr>
          <w:rFonts w:ascii="Garamond" w:hAnsi="Garamond" w:cs="Times New Roman"/>
          <w:sz w:val="10"/>
          <w:szCs w:val="10"/>
        </w:rPr>
        <w:t xml:space="preserve">regardless of whether they are also useful as means to other ends. For instance, certain fruits have instrumental value for bats </w:t>
      </w:r>
      <w:proofErr w:type="gramStart"/>
      <w:r w:rsidRPr="00D4693F">
        <w:rPr>
          <w:rFonts w:ascii="Garamond" w:hAnsi="Garamond" w:cs="Times New Roman"/>
          <w:sz w:val="10"/>
          <w:szCs w:val="10"/>
        </w:rPr>
        <w:t>who</w:t>
      </w:r>
      <w:proofErr w:type="gramEnd"/>
      <w:r w:rsidRPr="00D4693F">
        <w:rPr>
          <w:rFonts w:ascii="Garamond" w:hAnsi="Garamond" w:cs="Times New Roman"/>
          <w:sz w:val="10"/>
          <w:szCs w:val="10"/>
        </w:rPr>
        <w:t xml:space="preserve"> feed on them, since feeding on the fruits is a means to survival for the bats. However, it is not widely agreed that fruits have value as ends in themselves. We can likewise think of a person who teaches others as having instrumental value for those who want to acquire knowledge. Yet, in addition to any such value, it is normally said that a person, as a person, has intrinsic value, i.e., value in his or her own right independently of his or her prospects for serving the ends of others. For another example, a certain wild plant may have instrumental value because it provides the ingredients for some medicine or as an aesthetic object for human observers. But if the plant also has some value in itself independently of its prospects for furthering some other ends such as human health, or the pleasure from aesthetic experience, then the plant also has intrinsic value</w:t>
      </w:r>
      <w:r w:rsidRPr="00D4693F">
        <w:rPr>
          <w:rFonts w:ascii="Garamond" w:hAnsi="Garamond" w:cs="Times New Roman"/>
          <w:sz w:val="10"/>
          <w:szCs w:val="10"/>
          <w:highlight w:val="cyan"/>
        </w:rPr>
        <w:t>.</w:t>
      </w:r>
      <w:r w:rsidRPr="003B2D37">
        <w:rPr>
          <w:rFonts w:ascii="Garamond" w:hAnsi="Garamond" w:cs="Times New Roman"/>
          <w:b/>
          <w:sz w:val="24"/>
          <w:highlight w:val="cyan"/>
          <w:u w:val="single"/>
        </w:rPr>
        <w:t xml:space="preserve"> Because the intrinsically valuable is</w:t>
      </w:r>
      <w:r w:rsidRPr="003B2D37">
        <w:rPr>
          <w:rFonts w:ascii="Garamond" w:hAnsi="Garamond" w:cs="Times New Roman"/>
          <w:sz w:val="24"/>
          <w:highlight w:val="cyan"/>
        </w:rPr>
        <w:t xml:space="preserve"> </w:t>
      </w:r>
      <w:r w:rsidRPr="00D4693F">
        <w:rPr>
          <w:rFonts w:ascii="Garamond" w:hAnsi="Garamond" w:cs="Times New Roman"/>
          <w:sz w:val="10"/>
          <w:szCs w:val="10"/>
        </w:rPr>
        <w:t>that which is</w:t>
      </w:r>
      <w:r w:rsidRPr="00DA2CD2">
        <w:rPr>
          <w:rFonts w:ascii="Garamond" w:hAnsi="Garamond" w:cs="Times New Roman"/>
          <w:sz w:val="24"/>
        </w:rPr>
        <w:t xml:space="preserve"> </w:t>
      </w:r>
      <w:r w:rsidRPr="003B2D37">
        <w:rPr>
          <w:rFonts w:ascii="Garamond" w:hAnsi="Garamond" w:cs="Times New Roman"/>
          <w:b/>
          <w:sz w:val="24"/>
          <w:highlight w:val="cyan"/>
          <w:u w:val="single"/>
        </w:rPr>
        <w:t>good as an end in itself,</w:t>
      </w:r>
      <w:r w:rsidR="003B2D37">
        <w:rPr>
          <w:rFonts w:ascii="Garamond" w:hAnsi="Garamond" w:cs="Times New Roman"/>
          <w:b/>
          <w:sz w:val="24"/>
          <w:highlight w:val="cyan"/>
          <w:u w:val="single"/>
        </w:rPr>
        <w:t xml:space="preserve"> [the]</w:t>
      </w:r>
      <w:r w:rsidRPr="003B2D37">
        <w:rPr>
          <w:rFonts w:ascii="Garamond" w:hAnsi="Garamond" w:cs="Times New Roman"/>
          <w:sz w:val="24"/>
          <w:highlight w:val="cyan"/>
        </w:rPr>
        <w:t xml:space="preserve"> </w:t>
      </w:r>
      <w:r w:rsidRPr="00D4693F">
        <w:rPr>
          <w:rFonts w:ascii="Garamond" w:hAnsi="Garamond" w:cs="Times New Roman"/>
          <w:sz w:val="10"/>
          <w:szCs w:val="10"/>
        </w:rPr>
        <w:t>it is commonly agreed that something's possession of intrinsic</w:t>
      </w:r>
      <w:r w:rsidRPr="00DA2CD2">
        <w:rPr>
          <w:rFonts w:ascii="Garamond" w:hAnsi="Garamond" w:cs="Times New Roman"/>
          <w:sz w:val="24"/>
        </w:rPr>
        <w:t xml:space="preserve"> </w:t>
      </w:r>
      <w:r w:rsidRPr="003B2D37">
        <w:rPr>
          <w:rFonts w:ascii="Garamond" w:hAnsi="Garamond" w:cs="Times New Roman"/>
          <w:b/>
          <w:sz w:val="24"/>
          <w:highlight w:val="cyan"/>
          <w:u w:val="single"/>
        </w:rPr>
        <w:t>value generates a</w:t>
      </w:r>
      <w:r w:rsidRPr="003B2D37">
        <w:rPr>
          <w:rFonts w:ascii="Garamond" w:hAnsi="Garamond" w:cs="Times New Roman"/>
          <w:sz w:val="24"/>
          <w:highlight w:val="cyan"/>
        </w:rPr>
        <w:t xml:space="preserve"> </w:t>
      </w:r>
      <w:r w:rsidRPr="00D4693F">
        <w:rPr>
          <w:rFonts w:ascii="Garamond" w:hAnsi="Garamond" w:cs="Times New Roman"/>
          <w:sz w:val="10"/>
          <w:szCs w:val="10"/>
        </w:rPr>
        <w:t>prima facie</w:t>
      </w:r>
      <w:r w:rsidRPr="00DA2CD2">
        <w:rPr>
          <w:rFonts w:ascii="Garamond" w:hAnsi="Garamond" w:cs="Times New Roman"/>
          <w:sz w:val="24"/>
        </w:rPr>
        <w:t xml:space="preserve"> </w:t>
      </w:r>
      <w:r w:rsidRPr="003B2D37">
        <w:rPr>
          <w:rFonts w:ascii="Garamond" w:hAnsi="Garamond" w:cs="Times New Roman"/>
          <w:b/>
          <w:sz w:val="24"/>
          <w:highlight w:val="cyan"/>
          <w:u w:val="single"/>
        </w:rPr>
        <w:t>direct moral duty</w:t>
      </w:r>
      <w:r w:rsidRPr="003B2D37">
        <w:rPr>
          <w:rFonts w:ascii="Garamond" w:hAnsi="Garamond" w:cs="Times New Roman"/>
          <w:sz w:val="24"/>
          <w:highlight w:val="cyan"/>
        </w:rPr>
        <w:t xml:space="preserve"> </w:t>
      </w:r>
      <w:r w:rsidRPr="00D4693F">
        <w:rPr>
          <w:rFonts w:ascii="Garamond" w:hAnsi="Garamond" w:cs="Times New Roman"/>
          <w:sz w:val="10"/>
          <w:szCs w:val="10"/>
        </w:rPr>
        <w:t>on the part of moral agents</w:t>
      </w:r>
      <w:r w:rsidRPr="00DA2CD2">
        <w:rPr>
          <w:rFonts w:ascii="Garamond" w:hAnsi="Garamond" w:cs="Times New Roman"/>
          <w:sz w:val="24"/>
        </w:rPr>
        <w:t xml:space="preserve"> </w:t>
      </w:r>
      <w:r w:rsidRPr="003B2D37">
        <w:rPr>
          <w:rFonts w:ascii="Garamond" w:hAnsi="Garamond" w:cs="Times New Roman"/>
          <w:b/>
          <w:sz w:val="24"/>
          <w:highlight w:val="cyan"/>
          <w:u w:val="single"/>
        </w:rPr>
        <w:t>to protect it</w:t>
      </w:r>
      <w:r w:rsidRPr="003B2D37">
        <w:rPr>
          <w:rFonts w:ascii="Garamond" w:hAnsi="Garamond" w:cs="Times New Roman"/>
          <w:sz w:val="24"/>
          <w:highlight w:val="cyan"/>
        </w:rPr>
        <w:t xml:space="preserve"> </w:t>
      </w:r>
      <w:r w:rsidRPr="00D4693F">
        <w:rPr>
          <w:rFonts w:ascii="Garamond" w:hAnsi="Garamond" w:cs="Times New Roman"/>
          <w:sz w:val="10"/>
          <w:szCs w:val="10"/>
        </w:rPr>
        <w:t>or at least refrain from damaging it (see O'Neil 1992 and Jameson 2002 for detailed accounts of intrinsic value).</w:t>
      </w:r>
      <w:r w:rsidRPr="00DA2CD2">
        <w:rPr>
          <w:rFonts w:ascii="Garamond" w:hAnsi="Garamond" w:cs="Times New Roman"/>
          <w:sz w:val="24"/>
        </w:rPr>
        <w:t xml:space="preserve"> </w:t>
      </w:r>
      <w:r w:rsidRPr="003B2D37">
        <w:rPr>
          <w:rFonts w:ascii="Garamond" w:hAnsi="Garamond" w:cs="Times New Roman"/>
          <w:b/>
          <w:sz w:val="24"/>
          <w:highlight w:val="cyan"/>
          <w:u w:val="single"/>
        </w:rPr>
        <w:t>Many traditional western ethical perspectives</w:t>
      </w:r>
      <w:r w:rsidRPr="00D4693F">
        <w:rPr>
          <w:rFonts w:ascii="Garamond" w:hAnsi="Garamond" w:cs="Times New Roman"/>
          <w:sz w:val="10"/>
          <w:szCs w:val="10"/>
        </w:rPr>
        <w:t>, however,</w:t>
      </w:r>
      <w:r w:rsidRPr="00DA2CD2">
        <w:rPr>
          <w:rFonts w:ascii="Garamond" w:hAnsi="Garamond" w:cs="Times New Roman"/>
          <w:sz w:val="24"/>
        </w:rPr>
        <w:t xml:space="preserve"> </w:t>
      </w:r>
      <w:r w:rsidRPr="003B2D37">
        <w:rPr>
          <w:rFonts w:ascii="Garamond" w:hAnsi="Garamond" w:cs="Times New Roman"/>
          <w:b/>
          <w:sz w:val="24"/>
          <w:highlight w:val="cyan"/>
          <w:u w:val="single"/>
        </w:rPr>
        <w:t xml:space="preserve">are </w:t>
      </w:r>
      <w:r w:rsidRPr="003B2D37">
        <w:rPr>
          <w:rFonts w:ascii="Garamond" w:hAnsi="Garamond" w:cs="Times New Roman"/>
          <w:b/>
          <w:iCs/>
          <w:sz w:val="24"/>
          <w:highlight w:val="cyan"/>
          <w:u w:val="single"/>
        </w:rPr>
        <w:t>anthropocentric</w:t>
      </w:r>
      <w:r w:rsidRPr="003B2D37">
        <w:rPr>
          <w:rFonts w:ascii="Garamond" w:hAnsi="Garamond" w:cs="Times New Roman"/>
          <w:b/>
          <w:sz w:val="24"/>
          <w:highlight w:val="cyan"/>
          <w:u w:val="single"/>
        </w:rPr>
        <w:t xml:space="preserve"> or human-centere</w:t>
      </w:r>
      <w:r w:rsidR="003B2D37">
        <w:rPr>
          <w:rFonts w:ascii="Garamond" w:hAnsi="Garamond" w:cs="Times New Roman"/>
          <w:b/>
          <w:sz w:val="24"/>
          <w:highlight w:val="cyan"/>
          <w:u w:val="single"/>
        </w:rPr>
        <w:t>d [as]</w:t>
      </w:r>
      <w:r w:rsidR="003B2D37">
        <w:rPr>
          <w:rFonts w:ascii="Garamond" w:hAnsi="Garamond" w:cs="Times New Roman"/>
          <w:sz w:val="24"/>
        </w:rPr>
        <w:t xml:space="preserve"> </w:t>
      </w:r>
      <w:r w:rsidR="003B2D37" w:rsidRPr="00D4693F">
        <w:rPr>
          <w:rFonts w:ascii="Garamond" w:hAnsi="Garamond" w:cs="Times New Roman"/>
          <w:sz w:val="10"/>
          <w:szCs w:val="10"/>
        </w:rPr>
        <w:t>i</w:t>
      </w:r>
      <w:r w:rsidRPr="00D4693F">
        <w:rPr>
          <w:rFonts w:ascii="Garamond" w:hAnsi="Garamond" w:cs="Times New Roman"/>
          <w:sz w:val="10"/>
          <w:szCs w:val="10"/>
        </w:rPr>
        <w:t>n that either</w:t>
      </w:r>
      <w:r w:rsidRPr="00DA2CD2">
        <w:rPr>
          <w:rFonts w:ascii="Garamond" w:hAnsi="Garamond" w:cs="Times New Roman"/>
          <w:sz w:val="24"/>
        </w:rPr>
        <w:t xml:space="preserve"> </w:t>
      </w:r>
      <w:r w:rsidRPr="003B2D37">
        <w:rPr>
          <w:rFonts w:ascii="Garamond" w:hAnsi="Garamond" w:cs="Times New Roman"/>
          <w:b/>
          <w:sz w:val="24"/>
          <w:highlight w:val="cyan"/>
          <w:u w:val="single"/>
        </w:rPr>
        <w:t>they assign intrinsic value to human beings alone</w:t>
      </w:r>
      <w:r w:rsidRPr="003B2D37">
        <w:rPr>
          <w:rFonts w:ascii="Garamond" w:hAnsi="Garamond" w:cs="Times New Roman"/>
          <w:sz w:val="24"/>
          <w:highlight w:val="cyan"/>
        </w:rPr>
        <w:t xml:space="preserve"> </w:t>
      </w:r>
      <w:r w:rsidRPr="00D4693F">
        <w:rPr>
          <w:rFonts w:ascii="Garamond" w:hAnsi="Garamond" w:cs="Times New Roman"/>
          <w:sz w:val="10"/>
          <w:szCs w:val="10"/>
        </w:rPr>
        <w:t xml:space="preserve">(i.e., what we might call anthropocentric in a </w:t>
      </w:r>
      <w:r w:rsidRPr="00D4693F">
        <w:rPr>
          <w:rFonts w:ascii="Garamond" w:hAnsi="Garamond" w:cs="Times New Roman"/>
          <w:iCs/>
          <w:sz w:val="10"/>
          <w:szCs w:val="10"/>
        </w:rPr>
        <w:t>strong</w:t>
      </w:r>
      <w:r w:rsidRPr="00D4693F">
        <w:rPr>
          <w:rFonts w:ascii="Garamond" w:hAnsi="Garamond" w:cs="Times New Roman"/>
          <w:sz w:val="10"/>
          <w:szCs w:val="10"/>
        </w:rPr>
        <w:t xml:space="preserve"> sense)</w:t>
      </w:r>
      <w:r w:rsidRPr="00DA2CD2">
        <w:rPr>
          <w:rFonts w:ascii="Garamond" w:hAnsi="Garamond" w:cs="Times New Roman"/>
          <w:sz w:val="24"/>
        </w:rPr>
        <w:t xml:space="preserve"> </w:t>
      </w:r>
      <w:r w:rsidRPr="003B2D37">
        <w:rPr>
          <w:rFonts w:ascii="Garamond" w:hAnsi="Garamond" w:cs="Times New Roman"/>
          <w:b/>
          <w:sz w:val="24"/>
          <w:highlight w:val="cyan"/>
          <w:u w:val="single"/>
        </w:rPr>
        <w:t>or they assign a significantly greater amount of intrinsic value to human beings</w:t>
      </w:r>
      <w:r w:rsidRPr="00DA2CD2">
        <w:rPr>
          <w:rFonts w:ascii="Garamond" w:hAnsi="Garamond" w:cs="Times New Roman"/>
          <w:sz w:val="24"/>
        </w:rPr>
        <w:t xml:space="preserve"> </w:t>
      </w:r>
      <w:r w:rsidRPr="00D4693F">
        <w:rPr>
          <w:rFonts w:ascii="Garamond" w:hAnsi="Garamond" w:cs="Times New Roman"/>
          <w:sz w:val="10"/>
          <w:szCs w:val="10"/>
        </w:rPr>
        <w:t xml:space="preserve">than to any nonhuman things such that the protection or promotion of human interests or well-being at the expense of nonhuman things turns out to be nearly always justified (i.e., what we might call anthropocentric in a </w:t>
      </w:r>
      <w:r w:rsidRPr="00D4693F">
        <w:rPr>
          <w:rFonts w:ascii="Garamond" w:hAnsi="Garamond" w:cs="Times New Roman"/>
          <w:iCs/>
          <w:sz w:val="10"/>
          <w:szCs w:val="10"/>
        </w:rPr>
        <w:t>weak</w:t>
      </w:r>
      <w:r w:rsidRPr="00D4693F">
        <w:rPr>
          <w:rFonts w:ascii="Garamond" w:hAnsi="Garamond" w:cs="Times New Roman"/>
          <w:sz w:val="10"/>
          <w:szCs w:val="10"/>
        </w:rPr>
        <w:t xml:space="preserve"> sense). For example, Aristotle (</w:t>
      </w:r>
      <w:r w:rsidRPr="00D4693F">
        <w:rPr>
          <w:rFonts w:ascii="Garamond" w:hAnsi="Garamond" w:cs="Times New Roman"/>
          <w:iCs/>
          <w:sz w:val="10"/>
          <w:szCs w:val="10"/>
        </w:rPr>
        <w:t>Politics</w:t>
      </w:r>
      <w:r w:rsidRPr="00D4693F">
        <w:rPr>
          <w:rFonts w:ascii="Garamond" w:hAnsi="Garamond" w:cs="Times New Roman"/>
          <w:sz w:val="10"/>
          <w:szCs w:val="10"/>
        </w:rPr>
        <w:t>, Bk. 1, Ch. 8) maintains that “nature has made all things specifically for the sake of man” and that the value of nonhuman things in nature is merely instrumental.</w:t>
      </w:r>
      <w:r w:rsidRPr="00DA2CD2">
        <w:rPr>
          <w:rFonts w:ascii="Garamond" w:hAnsi="Garamond" w:cs="Times New Roman"/>
          <w:sz w:val="24"/>
        </w:rPr>
        <w:t xml:space="preserve"> </w:t>
      </w:r>
      <w:r w:rsidRPr="00D4693F">
        <w:rPr>
          <w:rFonts w:ascii="Garamond" w:hAnsi="Garamond" w:cs="Times New Roman"/>
          <w:sz w:val="10"/>
          <w:szCs w:val="10"/>
        </w:rPr>
        <w:t>Generally,</w:t>
      </w:r>
      <w:r w:rsidRPr="00DA2CD2">
        <w:rPr>
          <w:rFonts w:ascii="Garamond" w:hAnsi="Garamond" w:cs="Times New Roman"/>
          <w:sz w:val="24"/>
        </w:rPr>
        <w:t xml:space="preserve"> </w:t>
      </w:r>
      <w:r w:rsidRPr="00D4693F">
        <w:rPr>
          <w:rFonts w:ascii="Garamond" w:hAnsi="Garamond" w:cs="Times New Roman"/>
          <w:b/>
          <w:sz w:val="24"/>
          <w:highlight w:val="cyan"/>
          <w:u w:val="single"/>
        </w:rPr>
        <w:t>anthropocentric positions find it problematic to articulate what is wrong with the cruel treatment</w:t>
      </w:r>
      <w:r w:rsidR="00D4693F">
        <w:rPr>
          <w:rFonts w:ascii="Garamond" w:hAnsi="Garamond" w:cs="Times New Roman"/>
          <w:b/>
          <w:sz w:val="24"/>
          <w:highlight w:val="cyan"/>
          <w:u w:val="single"/>
        </w:rPr>
        <w:t xml:space="preserve"> [the]</w:t>
      </w:r>
      <w:r w:rsidRPr="00D4693F">
        <w:rPr>
          <w:rFonts w:ascii="Garamond" w:hAnsi="Garamond" w:cs="Times New Roman"/>
          <w:sz w:val="24"/>
          <w:highlight w:val="cyan"/>
        </w:rPr>
        <w:t xml:space="preserve"> </w:t>
      </w:r>
      <w:r w:rsidRPr="00D4693F">
        <w:rPr>
          <w:rFonts w:ascii="Garamond" w:hAnsi="Garamond" w:cs="Times New Roman"/>
          <w:sz w:val="10"/>
          <w:szCs w:val="10"/>
        </w:rPr>
        <w:t>of</w:t>
      </w:r>
      <w:r w:rsidRPr="00DA2CD2">
        <w:rPr>
          <w:rFonts w:ascii="Garamond" w:hAnsi="Garamond" w:cs="Times New Roman"/>
          <w:sz w:val="24"/>
        </w:rPr>
        <w:t xml:space="preserve"> </w:t>
      </w:r>
      <w:r w:rsidRPr="00D4693F">
        <w:rPr>
          <w:rFonts w:ascii="Garamond" w:hAnsi="Garamond" w:cs="Times New Roman"/>
          <w:b/>
          <w:sz w:val="24"/>
          <w:highlight w:val="cyan"/>
          <w:u w:val="single"/>
        </w:rPr>
        <w:t>nonhuman</w:t>
      </w:r>
      <w:r w:rsidRPr="00D4693F">
        <w:rPr>
          <w:rFonts w:ascii="Garamond" w:hAnsi="Garamond" w:cs="Times New Roman"/>
          <w:sz w:val="24"/>
          <w:highlight w:val="cyan"/>
        </w:rPr>
        <w:t xml:space="preserve"> </w:t>
      </w:r>
      <w:r w:rsidRPr="00D4693F">
        <w:rPr>
          <w:rFonts w:ascii="Garamond" w:hAnsi="Garamond" w:cs="Times New Roman"/>
          <w:sz w:val="10"/>
          <w:szCs w:val="10"/>
        </w:rPr>
        <w:t>animals,</w:t>
      </w:r>
      <w:r w:rsidRPr="00DA2CD2">
        <w:rPr>
          <w:rFonts w:ascii="Garamond" w:hAnsi="Garamond" w:cs="Times New Roman"/>
          <w:sz w:val="24"/>
        </w:rPr>
        <w:t xml:space="preserve"> </w:t>
      </w:r>
      <w:r w:rsidRPr="00D4693F">
        <w:rPr>
          <w:rFonts w:ascii="Garamond" w:hAnsi="Garamond" w:cs="Times New Roman"/>
          <w:b/>
          <w:sz w:val="24"/>
          <w:highlight w:val="cyan"/>
          <w:u w:val="single"/>
        </w:rPr>
        <w:t>except to the extent that</w:t>
      </w:r>
      <w:r w:rsidR="00D4693F">
        <w:rPr>
          <w:rFonts w:ascii="Garamond" w:hAnsi="Garamond" w:cs="Times New Roman"/>
          <w:b/>
          <w:sz w:val="24"/>
          <w:highlight w:val="cyan"/>
          <w:u w:val="single"/>
        </w:rPr>
        <w:t xml:space="preserve"> [it]</w:t>
      </w:r>
      <w:r w:rsidRPr="00D4693F">
        <w:rPr>
          <w:rFonts w:ascii="Garamond" w:hAnsi="Garamond" w:cs="Times New Roman"/>
          <w:sz w:val="24"/>
          <w:highlight w:val="cyan"/>
        </w:rPr>
        <w:t xml:space="preserve"> </w:t>
      </w:r>
      <w:r w:rsidRPr="00D4693F">
        <w:rPr>
          <w:rFonts w:ascii="Garamond" w:hAnsi="Garamond" w:cs="Times New Roman"/>
          <w:sz w:val="10"/>
          <w:szCs w:val="10"/>
        </w:rPr>
        <w:t>such treatment</w:t>
      </w:r>
      <w:r w:rsidRPr="00DA2CD2">
        <w:rPr>
          <w:rFonts w:ascii="Garamond" w:hAnsi="Garamond" w:cs="Times New Roman"/>
          <w:sz w:val="24"/>
        </w:rPr>
        <w:t xml:space="preserve"> </w:t>
      </w:r>
      <w:r w:rsidRPr="00D4693F">
        <w:rPr>
          <w:rFonts w:ascii="Garamond" w:hAnsi="Garamond" w:cs="Times New Roman"/>
          <w:b/>
          <w:sz w:val="24"/>
          <w:highlight w:val="cyan"/>
          <w:u w:val="single"/>
        </w:rPr>
        <w:t>may lead to</w:t>
      </w:r>
      <w:r w:rsidRPr="00D4693F">
        <w:rPr>
          <w:rFonts w:ascii="Garamond" w:hAnsi="Garamond" w:cs="Times New Roman"/>
          <w:sz w:val="24"/>
          <w:highlight w:val="cyan"/>
        </w:rPr>
        <w:t xml:space="preserve"> </w:t>
      </w:r>
      <w:r w:rsidRPr="00D4693F">
        <w:rPr>
          <w:rFonts w:ascii="Garamond" w:hAnsi="Garamond" w:cs="Times New Roman"/>
          <w:b/>
          <w:sz w:val="24"/>
          <w:highlight w:val="cyan"/>
          <w:u w:val="single"/>
        </w:rPr>
        <w:t xml:space="preserve">bad </w:t>
      </w:r>
      <w:bookmarkStart w:id="0" w:name="_GoBack"/>
      <w:r w:rsidRPr="0041476C">
        <w:rPr>
          <w:rFonts w:ascii="Garamond" w:hAnsi="Garamond" w:cs="Times New Roman"/>
          <w:sz w:val="10"/>
          <w:szCs w:val="10"/>
        </w:rPr>
        <w:t>consequences for human</w:t>
      </w:r>
      <w:r w:rsidR="00D4693F" w:rsidRPr="0041476C">
        <w:rPr>
          <w:rFonts w:ascii="Garamond" w:hAnsi="Garamond" w:cs="Times New Roman"/>
          <w:sz w:val="10"/>
          <w:szCs w:val="10"/>
        </w:rPr>
        <w:t>[s]</w:t>
      </w:r>
      <w:r w:rsidRPr="0041476C">
        <w:rPr>
          <w:rFonts w:ascii="Garamond" w:hAnsi="Garamond" w:cs="Times New Roman"/>
          <w:sz w:val="10"/>
          <w:szCs w:val="10"/>
        </w:rPr>
        <w:t xml:space="preserve"> beings. Immanuel Kant (“Duties to Animals and Spirits”, in </w:t>
      </w:r>
      <w:r w:rsidRPr="0041476C">
        <w:rPr>
          <w:rFonts w:ascii="Garamond" w:hAnsi="Garamond" w:cs="Times New Roman"/>
          <w:iCs/>
          <w:sz w:val="10"/>
          <w:szCs w:val="10"/>
        </w:rPr>
        <w:t>Lectures on Ethics</w:t>
      </w:r>
      <w:r w:rsidRPr="0041476C">
        <w:rPr>
          <w:rFonts w:ascii="Garamond" w:hAnsi="Garamond" w:cs="Times New Roman"/>
          <w:sz w:val="10"/>
          <w:szCs w:val="10"/>
        </w:rPr>
        <w:t xml:space="preserve">), for instance, suggests that cruelty towards a dog might encourage a person to develop a </w:t>
      </w:r>
      <w:proofErr w:type="gramStart"/>
      <w:r w:rsidRPr="0041476C">
        <w:rPr>
          <w:rFonts w:ascii="Garamond" w:hAnsi="Garamond" w:cs="Times New Roman"/>
          <w:sz w:val="10"/>
          <w:szCs w:val="10"/>
        </w:rPr>
        <w:t>character which</w:t>
      </w:r>
      <w:proofErr w:type="gramEnd"/>
      <w:r w:rsidRPr="0041476C">
        <w:rPr>
          <w:rFonts w:ascii="Garamond" w:hAnsi="Garamond" w:cs="Times New Roman"/>
          <w:sz w:val="10"/>
          <w:szCs w:val="10"/>
        </w:rPr>
        <w:t xml:space="preserve"> would be desensitized to cruelty towards humans. From this standpoint, cruelty towards nonhuman animals would be instrumentally, rather than intrinsically, wrong. Likewise, anthropocentrism often recognizes some non-intrinsic wrongness of anthropogenic (i.e. human-caused) environmental devastation. Such destruction might damage the </w:t>
      </w:r>
      <w:proofErr w:type="gramStart"/>
      <w:r w:rsidRPr="0041476C">
        <w:rPr>
          <w:rFonts w:ascii="Garamond" w:hAnsi="Garamond" w:cs="Times New Roman"/>
          <w:sz w:val="10"/>
          <w:szCs w:val="10"/>
        </w:rPr>
        <w:t>well-being</w:t>
      </w:r>
      <w:proofErr w:type="gramEnd"/>
      <w:r w:rsidRPr="0041476C">
        <w:rPr>
          <w:rFonts w:ascii="Garamond" w:hAnsi="Garamond" w:cs="Times New Roman"/>
          <w:sz w:val="10"/>
          <w:szCs w:val="10"/>
        </w:rPr>
        <w:t xml:space="preserve"> of human beings now and in the future, since our well-being is essentially dependent on a sustainable environment (see </w:t>
      </w:r>
      <w:proofErr w:type="spellStart"/>
      <w:r w:rsidRPr="0041476C">
        <w:rPr>
          <w:rFonts w:ascii="Garamond" w:hAnsi="Garamond" w:cs="Times New Roman"/>
          <w:sz w:val="10"/>
          <w:szCs w:val="10"/>
        </w:rPr>
        <w:t>Passmore</w:t>
      </w:r>
      <w:proofErr w:type="spellEnd"/>
      <w:r w:rsidRPr="0041476C">
        <w:rPr>
          <w:rFonts w:ascii="Garamond" w:hAnsi="Garamond" w:cs="Times New Roman"/>
          <w:sz w:val="10"/>
          <w:szCs w:val="10"/>
        </w:rPr>
        <w:t xml:space="preserve"> 1974, </w:t>
      </w:r>
      <w:proofErr w:type="spellStart"/>
      <w:r w:rsidRPr="0041476C">
        <w:rPr>
          <w:rFonts w:ascii="Garamond" w:hAnsi="Garamond" w:cs="Times New Roman"/>
          <w:sz w:val="10"/>
          <w:szCs w:val="10"/>
        </w:rPr>
        <w:t>Bookchin</w:t>
      </w:r>
      <w:proofErr w:type="spellEnd"/>
      <w:r w:rsidRPr="0041476C">
        <w:rPr>
          <w:rFonts w:ascii="Garamond" w:hAnsi="Garamond" w:cs="Times New Roman"/>
          <w:sz w:val="10"/>
          <w:szCs w:val="10"/>
        </w:rPr>
        <w:t xml:space="preserve"> 1990, Norton, Hutchins, Stevens, and Maple (eds.) 1995). When environmental ethics emerged as a new sub-discipline of philosophy in the early 1970s, it did so by posing a challenge to traditional anthropocentrism. In the first place, it questioned the assumed moral superiority of human beings</w:t>
      </w:r>
      <w:r w:rsidR="004D754C" w:rsidRPr="0041476C">
        <w:rPr>
          <w:rFonts w:ascii="Garamond" w:hAnsi="Garamond" w:cs="Times New Roman"/>
          <w:sz w:val="10"/>
          <w:szCs w:val="10"/>
        </w:rPr>
        <w:t xml:space="preserve"> [and]</w:t>
      </w:r>
      <w:r w:rsidRPr="0041476C">
        <w:rPr>
          <w:rFonts w:ascii="Garamond" w:hAnsi="Garamond" w:cs="Times New Roman"/>
          <w:sz w:val="10"/>
          <w:szCs w:val="10"/>
        </w:rPr>
        <w:t xml:space="preserve"> to members of other species on earth. In the second place, it investigated the possibility of rational arguments for assigning intrinsic value to the natural environment</w:t>
      </w:r>
      <w:r w:rsidRPr="0041476C">
        <w:rPr>
          <w:rFonts w:ascii="Garamond" w:hAnsi="Garamond" w:cs="Times New Roman"/>
          <w:sz w:val="24"/>
        </w:rPr>
        <w:t xml:space="preserve"> </w:t>
      </w:r>
      <w:bookmarkEnd w:id="0"/>
      <w:r w:rsidRPr="00CB6D03">
        <w:rPr>
          <w:rFonts w:ascii="Garamond" w:hAnsi="Garamond" w:cs="Times New Roman"/>
          <w:sz w:val="10"/>
          <w:szCs w:val="10"/>
        </w:rPr>
        <w:t xml:space="preserve">and its nonhuman contents. It should be noted, however, that some theorists working in the field see no need to develop new, non-anthropocentric theories. Instead, they advocate what may be called </w:t>
      </w:r>
      <w:r w:rsidRPr="00CB6D03">
        <w:rPr>
          <w:rFonts w:ascii="Garamond" w:hAnsi="Garamond" w:cs="Times New Roman"/>
          <w:iCs/>
          <w:sz w:val="10"/>
          <w:szCs w:val="10"/>
        </w:rPr>
        <w:t>enlightened</w:t>
      </w:r>
      <w:r w:rsidRPr="00CB6D03">
        <w:rPr>
          <w:rFonts w:ascii="Garamond" w:hAnsi="Garamond" w:cs="Times New Roman"/>
          <w:sz w:val="10"/>
          <w:szCs w:val="10"/>
        </w:rPr>
        <w:t xml:space="preserve"> anthropocentrism (or, perhaps more appropriately called, </w:t>
      </w:r>
      <w:r w:rsidRPr="00CB6D03">
        <w:rPr>
          <w:rFonts w:ascii="Garamond" w:hAnsi="Garamond" w:cs="Times New Roman"/>
          <w:iCs/>
          <w:sz w:val="10"/>
          <w:szCs w:val="10"/>
        </w:rPr>
        <w:t>prudential</w:t>
      </w:r>
      <w:r w:rsidRPr="00CB6D03">
        <w:rPr>
          <w:rFonts w:ascii="Garamond" w:hAnsi="Garamond" w:cs="Times New Roman"/>
          <w:sz w:val="10"/>
          <w:szCs w:val="10"/>
        </w:rPr>
        <w:t xml:space="preserve"> anthropocentrism). Briefly, this is the view that all the moral duties we have towards the environment are derived from our direct duties to its human inhabitants. The practical purpose of environmental ethics, they maintain, is to provide moral grounds for social policies aimed at protecting the earth's environment and remedying environmental degradation. Enlightened anthropocentrism, they argue, is sufficient for that practical purpose, and perhaps even more effective in delivering pragmatic outcomes, in terms of policy-making, than non-anthropocentric theories given the theoretical burden on the latter to provide sound arguments for its more radical view that the nonhuman environment has intrinsic value (cf. Norton 1991, de </w:t>
      </w:r>
      <w:proofErr w:type="spellStart"/>
      <w:r w:rsidRPr="00CB6D03">
        <w:rPr>
          <w:rFonts w:ascii="Garamond" w:hAnsi="Garamond" w:cs="Times New Roman"/>
          <w:sz w:val="10"/>
          <w:szCs w:val="10"/>
        </w:rPr>
        <w:t>Shalit</w:t>
      </w:r>
      <w:proofErr w:type="spellEnd"/>
      <w:r w:rsidRPr="00CB6D03">
        <w:rPr>
          <w:rFonts w:ascii="Garamond" w:hAnsi="Garamond" w:cs="Times New Roman"/>
          <w:sz w:val="10"/>
          <w:szCs w:val="10"/>
        </w:rPr>
        <w:t xml:space="preserve"> 1994, Light and Katz 1996).</w:t>
      </w:r>
      <w:r w:rsidRPr="00DA2CD2">
        <w:rPr>
          <w:rFonts w:ascii="Garamond" w:hAnsi="Garamond" w:cs="Times New Roman"/>
          <w:sz w:val="24"/>
        </w:rPr>
        <w:t xml:space="preserve"> </w:t>
      </w:r>
      <w:r w:rsidR="00565C9F">
        <w:rPr>
          <w:rStyle w:val="FootnoteReference"/>
          <w:rFonts w:ascii="Garamond" w:hAnsi="Garamond" w:cs="Times New Roman"/>
          <w:sz w:val="24"/>
        </w:rPr>
        <w:footnoteReference w:id="1"/>
      </w:r>
    </w:p>
    <w:p w14:paraId="6082B4E7" w14:textId="14E3E2BF" w:rsidR="00202CA1" w:rsidRPr="00487DFC" w:rsidRDefault="00202CA1" w:rsidP="00202CA1">
      <w:pPr>
        <w:spacing w:line="360" w:lineRule="auto"/>
        <w:jc w:val="both"/>
        <w:rPr>
          <w:rFonts w:ascii="Garamond" w:hAnsi="Garamond" w:cs="Times New Roman"/>
          <w:sz w:val="10"/>
          <w:szCs w:val="10"/>
        </w:rPr>
      </w:pPr>
    </w:p>
    <w:p w14:paraId="59DE366A" w14:textId="77777777" w:rsidR="00487DFC" w:rsidRDefault="00487DFC" w:rsidP="00202CA1">
      <w:pPr>
        <w:spacing w:line="360" w:lineRule="auto"/>
        <w:jc w:val="both"/>
        <w:rPr>
          <w:rFonts w:ascii="Garamond" w:hAnsi="Garamond" w:cs="Times New Roman"/>
          <w:sz w:val="24"/>
        </w:rPr>
      </w:pPr>
    </w:p>
    <w:p w14:paraId="2294137D" w14:textId="25BC5FB4" w:rsidR="00CB6D03" w:rsidRDefault="00CB6D03">
      <w:pPr>
        <w:rPr>
          <w:rFonts w:ascii="Garamond" w:hAnsi="Garamond" w:cs="Times New Roman"/>
          <w:sz w:val="24"/>
        </w:rPr>
      </w:pPr>
      <w:r>
        <w:rPr>
          <w:rFonts w:ascii="Garamond" w:hAnsi="Garamond" w:cs="Times New Roman"/>
          <w:sz w:val="24"/>
        </w:rPr>
        <w:br w:type="page"/>
      </w:r>
    </w:p>
    <w:p w14:paraId="46B04632" w14:textId="5D25C996" w:rsidR="00CB6D03" w:rsidRPr="00CB6D03" w:rsidRDefault="00CB6D03" w:rsidP="00202CA1">
      <w:pPr>
        <w:spacing w:line="360" w:lineRule="auto"/>
        <w:jc w:val="both"/>
        <w:rPr>
          <w:rFonts w:ascii="Garamond" w:hAnsi="Garamond" w:cs="Times New Roman"/>
          <w:b/>
          <w:sz w:val="24"/>
        </w:rPr>
      </w:pPr>
      <w:r>
        <w:rPr>
          <w:rFonts w:ascii="Garamond" w:hAnsi="Garamond" w:cs="Times New Roman"/>
          <w:b/>
          <w:sz w:val="24"/>
        </w:rPr>
        <w:lastRenderedPageBreak/>
        <w:t xml:space="preserve">Second are </w:t>
      </w:r>
      <w:r w:rsidR="00565C9F">
        <w:rPr>
          <w:rFonts w:ascii="Garamond" w:hAnsi="Garamond" w:cs="Times New Roman"/>
          <w:b/>
          <w:sz w:val="24"/>
        </w:rPr>
        <w:t>th</w:t>
      </w:r>
      <w:r>
        <w:rPr>
          <w:rFonts w:ascii="Garamond" w:hAnsi="Garamond" w:cs="Times New Roman"/>
          <w:b/>
          <w:sz w:val="24"/>
        </w:rPr>
        <w:t>e Impacts:</w:t>
      </w:r>
    </w:p>
    <w:p w14:paraId="2B6B48C6" w14:textId="77777777" w:rsidR="00CB6D03" w:rsidRPr="00CB6D03" w:rsidRDefault="00CB6D03" w:rsidP="00202CA1">
      <w:pPr>
        <w:spacing w:line="360" w:lineRule="auto"/>
        <w:jc w:val="both"/>
        <w:rPr>
          <w:rFonts w:ascii="Garamond" w:hAnsi="Garamond" w:cs="Times New Roman"/>
          <w:sz w:val="6"/>
          <w:szCs w:val="6"/>
        </w:rPr>
      </w:pPr>
    </w:p>
    <w:p w14:paraId="4DD3998A" w14:textId="7BA18326" w:rsidR="00CB6D03" w:rsidRDefault="002453E4" w:rsidP="008E10AB">
      <w:pPr>
        <w:spacing w:line="360" w:lineRule="auto"/>
        <w:jc w:val="both"/>
        <w:rPr>
          <w:rFonts w:ascii="Garamond" w:hAnsi="Garamond" w:cs="Times New Roman"/>
          <w:sz w:val="24"/>
        </w:rPr>
      </w:pPr>
      <w:r>
        <w:rPr>
          <w:rFonts w:ascii="Garamond" w:hAnsi="Garamond" w:cs="Times New Roman"/>
          <w:b/>
          <w:sz w:val="24"/>
        </w:rPr>
        <w:t>A.</w:t>
      </w:r>
      <w:r>
        <w:rPr>
          <w:rFonts w:ascii="Garamond" w:hAnsi="Garamond" w:cs="Times New Roman"/>
          <w:sz w:val="24"/>
        </w:rPr>
        <w:t xml:space="preserve"> Anthropocent</w:t>
      </w:r>
      <w:r w:rsidR="008E10AB">
        <w:rPr>
          <w:rFonts w:ascii="Garamond" w:hAnsi="Garamond" w:cs="Times New Roman"/>
          <w:sz w:val="24"/>
        </w:rPr>
        <w:t xml:space="preserve">rism is epistemically suspect – including other perspectives and points of reference is uniquely </w:t>
      </w:r>
      <w:proofErr w:type="gramStart"/>
      <w:r w:rsidR="008E10AB">
        <w:rPr>
          <w:rFonts w:ascii="Garamond" w:hAnsi="Garamond" w:cs="Times New Roman"/>
          <w:sz w:val="24"/>
        </w:rPr>
        <w:t>key</w:t>
      </w:r>
      <w:proofErr w:type="gramEnd"/>
      <w:r w:rsidR="008E10AB">
        <w:rPr>
          <w:rFonts w:ascii="Garamond" w:hAnsi="Garamond" w:cs="Times New Roman"/>
          <w:sz w:val="24"/>
        </w:rPr>
        <w:t xml:space="preserve"> to forming a cogent basis for our knowledge.  This implies that the critique comes prior to aff framework since we need a stable epistemology to form normative truths and discern between right and wrong.  </w:t>
      </w:r>
      <w:r w:rsidR="008E10AB">
        <w:rPr>
          <w:rFonts w:ascii="Garamond" w:hAnsi="Garamond" w:cs="Times New Roman"/>
          <w:b/>
          <w:sz w:val="24"/>
        </w:rPr>
        <w:t>Das</w:t>
      </w:r>
      <w:r w:rsidR="008E10AB">
        <w:rPr>
          <w:rFonts w:ascii="Garamond" w:hAnsi="Garamond" w:cs="Times New Roman"/>
          <w:sz w:val="24"/>
        </w:rPr>
        <w:t xml:space="preserve"> explains,</w:t>
      </w:r>
    </w:p>
    <w:p w14:paraId="7AD2A7A4" w14:textId="77777777" w:rsidR="008C199E" w:rsidRPr="006B33FB" w:rsidRDefault="008C199E" w:rsidP="008C199E">
      <w:pPr>
        <w:spacing w:line="360" w:lineRule="auto"/>
        <w:jc w:val="both"/>
        <w:rPr>
          <w:rFonts w:ascii="Garamond" w:hAnsi="Garamond" w:cs="Times New Roman"/>
          <w:sz w:val="10"/>
          <w:szCs w:val="10"/>
        </w:rPr>
      </w:pPr>
    </w:p>
    <w:p w14:paraId="7E764479" w14:textId="77777777" w:rsidR="008C199E" w:rsidRPr="006B33FB" w:rsidRDefault="008C199E" w:rsidP="008C199E">
      <w:pPr>
        <w:spacing w:line="360" w:lineRule="auto"/>
        <w:jc w:val="both"/>
        <w:rPr>
          <w:rFonts w:ascii="Garamond" w:hAnsi="Garamond" w:cs="Times New Roman"/>
          <w:sz w:val="24"/>
        </w:rPr>
      </w:pPr>
      <w:r w:rsidRPr="00685D92">
        <w:rPr>
          <w:rFonts w:ascii="Garamond" w:hAnsi="Garamond" w:cs="Times New Roman"/>
          <w:sz w:val="10"/>
          <w:szCs w:val="10"/>
        </w:rPr>
        <w:t>Parallax describes the apparent change in the direction of a moving object caused by alteration in the observer's position. In the graphic work of M.C. Escher, human faculties are similarly deceived and an impossible reality made plausible. While not strictly a scientific theorem, anthropocentrism, the assessment of reality through an exclusively human perspective, is deeply embedded in science and culture.</w:t>
      </w:r>
      <w:r w:rsidRPr="006B33FB">
        <w:rPr>
          <w:rFonts w:ascii="Garamond" w:hAnsi="Garamond" w:cs="Times New Roman"/>
          <w:sz w:val="24"/>
        </w:rPr>
        <w:t xml:space="preserve"> </w:t>
      </w:r>
      <w:r w:rsidRPr="00527381">
        <w:rPr>
          <w:rFonts w:ascii="Garamond" w:hAnsi="Garamond" w:cs="Times New Roman"/>
          <w:b/>
          <w:sz w:val="24"/>
          <w:highlight w:val="cyan"/>
          <w:u w:val="single"/>
        </w:rPr>
        <w:t>Improving knowledge requires abandoning anthropocentricity</w:t>
      </w:r>
      <w:r w:rsidRPr="00527381">
        <w:rPr>
          <w:rFonts w:ascii="Garamond" w:hAnsi="Garamond" w:cs="Times New Roman"/>
          <w:sz w:val="24"/>
          <w:highlight w:val="cyan"/>
        </w:rPr>
        <w:t xml:space="preserve"> </w:t>
      </w:r>
      <w:r w:rsidRPr="00685D92">
        <w:rPr>
          <w:rFonts w:ascii="Garamond" w:hAnsi="Garamond" w:cs="Times New Roman"/>
          <w:sz w:val="10"/>
          <w:szCs w:val="10"/>
        </w:rPr>
        <w:t>or, at least, acknowledging its existence.</w:t>
      </w:r>
      <w:r w:rsidRPr="006B33FB">
        <w:rPr>
          <w:rFonts w:ascii="Garamond" w:hAnsi="Garamond" w:cs="Times New Roman"/>
          <w:sz w:val="24"/>
        </w:rPr>
        <w:t xml:space="preserve"> </w:t>
      </w:r>
      <w:r w:rsidRPr="00527381">
        <w:rPr>
          <w:rFonts w:ascii="Garamond" w:hAnsi="Garamond" w:cs="Times New Roman"/>
          <w:b/>
          <w:sz w:val="24"/>
          <w:highlight w:val="cyan"/>
          <w:u w:val="single"/>
        </w:rPr>
        <w:t>Anthropocentrism's limits derive from the</w:t>
      </w:r>
      <w:r w:rsidRPr="00527381">
        <w:rPr>
          <w:rFonts w:ascii="Garamond" w:hAnsi="Garamond" w:cs="Times New Roman"/>
          <w:sz w:val="24"/>
          <w:highlight w:val="cyan"/>
        </w:rPr>
        <w:t xml:space="preserve"> </w:t>
      </w:r>
      <w:r w:rsidRPr="00685D92">
        <w:rPr>
          <w:rFonts w:ascii="Garamond" w:hAnsi="Garamond" w:cs="Times New Roman"/>
          <w:sz w:val="10"/>
          <w:szCs w:val="10"/>
        </w:rPr>
        <w:t>physical</w:t>
      </w:r>
      <w:r w:rsidRPr="006B33FB">
        <w:rPr>
          <w:rFonts w:ascii="Garamond" w:hAnsi="Garamond" w:cs="Times New Roman"/>
          <w:sz w:val="24"/>
        </w:rPr>
        <w:t xml:space="preserve"> </w:t>
      </w:r>
      <w:r w:rsidRPr="00527381">
        <w:rPr>
          <w:rFonts w:ascii="Garamond" w:hAnsi="Garamond" w:cs="Times New Roman"/>
          <w:b/>
          <w:sz w:val="24"/>
          <w:highlight w:val="cyan"/>
          <w:u w:val="single"/>
        </w:rPr>
        <w:t>constraints of human cognition</w:t>
      </w:r>
      <w:r w:rsidRPr="00527381">
        <w:rPr>
          <w:rFonts w:ascii="Garamond" w:hAnsi="Garamond" w:cs="Times New Roman"/>
          <w:sz w:val="24"/>
          <w:highlight w:val="cyan"/>
        </w:rPr>
        <w:t xml:space="preserve"> </w:t>
      </w:r>
      <w:r w:rsidRPr="00685D92">
        <w:rPr>
          <w:rFonts w:ascii="Garamond" w:hAnsi="Garamond" w:cs="Times New Roman"/>
          <w:sz w:val="10"/>
          <w:szCs w:val="10"/>
        </w:rPr>
        <w:t>and specific psychological attitudes.</w:t>
      </w:r>
      <w:r w:rsidRPr="006B33FB">
        <w:rPr>
          <w:rFonts w:ascii="Garamond" w:hAnsi="Garamond" w:cs="Times New Roman"/>
          <w:sz w:val="24"/>
        </w:rPr>
        <w:t xml:space="preserve"> </w:t>
      </w:r>
      <w:proofErr w:type="gramStart"/>
      <w:r w:rsidRPr="00527381">
        <w:rPr>
          <w:rFonts w:ascii="Garamond" w:hAnsi="Garamond" w:cs="Times New Roman"/>
          <w:b/>
          <w:sz w:val="24"/>
          <w:highlight w:val="cyan"/>
          <w:u w:val="single"/>
        </w:rPr>
        <w:t>Being human entails specific faculties</w:t>
      </w:r>
      <w:r w:rsidRPr="006B33FB">
        <w:rPr>
          <w:rFonts w:ascii="Garamond" w:hAnsi="Garamond" w:cs="Times New Roman"/>
          <w:sz w:val="24"/>
        </w:rPr>
        <w:t xml:space="preserve">, </w:t>
      </w:r>
      <w:r w:rsidRPr="00685D92">
        <w:rPr>
          <w:rFonts w:ascii="Garamond" w:hAnsi="Garamond" w:cs="Times New Roman"/>
          <w:sz w:val="10"/>
          <w:szCs w:val="10"/>
        </w:rPr>
        <w:t>intrinsic attitudes, values and belief systems</w:t>
      </w:r>
      <w:r w:rsidRPr="006B33FB">
        <w:rPr>
          <w:rFonts w:ascii="Garamond" w:hAnsi="Garamond" w:cs="Times New Roman"/>
          <w:sz w:val="24"/>
        </w:rPr>
        <w:t xml:space="preserve"> </w:t>
      </w:r>
      <w:r w:rsidRPr="00527381">
        <w:rPr>
          <w:rFonts w:ascii="Garamond" w:hAnsi="Garamond" w:cs="Times New Roman"/>
          <w:b/>
          <w:sz w:val="24"/>
          <w:highlight w:val="cyan"/>
          <w:u w:val="single"/>
        </w:rPr>
        <w:t>that shape</w:t>
      </w:r>
      <w:r w:rsidRPr="006B33FB">
        <w:rPr>
          <w:rFonts w:ascii="Garamond" w:hAnsi="Garamond" w:cs="Times New Roman"/>
          <w:sz w:val="24"/>
        </w:rPr>
        <w:t xml:space="preserve"> </w:t>
      </w:r>
      <w:r w:rsidRPr="00685D92">
        <w:rPr>
          <w:rFonts w:ascii="Garamond" w:hAnsi="Garamond" w:cs="Times New Roman"/>
          <w:sz w:val="10"/>
          <w:szCs w:val="10"/>
        </w:rPr>
        <w:t>enquiry and</w:t>
      </w:r>
      <w:r w:rsidRPr="006B33FB">
        <w:rPr>
          <w:rFonts w:ascii="Garamond" w:hAnsi="Garamond" w:cs="Times New Roman"/>
          <w:sz w:val="24"/>
        </w:rPr>
        <w:t xml:space="preserve"> </w:t>
      </w:r>
      <w:r w:rsidRPr="00527381">
        <w:rPr>
          <w:rFonts w:ascii="Garamond" w:hAnsi="Garamond" w:cs="Times New Roman"/>
          <w:b/>
          <w:sz w:val="24"/>
          <w:highlight w:val="cyan"/>
          <w:u w:val="single"/>
        </w:rPr>
        <w:t>understanding</w:t>
      </w:r>
      <w:r w:rsidRPr="006B33FB">
        <w:rPr>
          <w:rFonts w:ascii="Garamond" w:hAnsi="Garamond" w:cs="Times New Roman"/>
          <w:sz w:val="24"/>
        </w:rPr>
        <w:t>.</w:t>
      </w:r>
      <w:proofErr w:type="gramEnd"/>
      <w:r w:rsidRPr="006B33FB">
        <w:rPr>
          <w:rFonts w:ascii="Garamond" w:hAnsi="Garamond" w:cs="Times New Roman"/>
          <w:sz w:val="24"/>
        </w:rPr>
        <w:t xml:space="preserve"> </w:t>
      </w:r>
      <w:r w:rsidRPr="00685D92">
        <w:rPr>
          <w:rFonts w:ascii="Garamond" w:hAnsi="Garamond" w:cs="Times New Roman"/>
          <w:sz w:val="10"/>
          <w:szCs w:val="10"/>
        </w:rPr>
        <w:t xml:space="preserve">The human mind has evolved a specific physical structure and </w:t>
      </w:r>
      <w:proofErr w:type="gramStart"/>
      <w:r w:rsidRPr="00685D92">
        <w:rPr>
          <w:rFonts w:ascii="Garamond" w:hAnsi="Garamond" w:cs="Times New Roman"/>
          <w:sz w:val="10"/>
          <w:szCs w:val="10"/>
        </w:rPr>
        <w:t>bio-chemistry</w:t>
      </w:r>
      <w:proofErr w:type="gramEnd"/>
      <w:r w:rsidRPr="00685D92">
        <w:rPr>
          <w:rFonts w:ascii="Garamond" w:hAnsi="Garamond" w:cs="Times New Roman"/>
          <w:sz w:val="10"/>
          <w:szCs w:val="10"/>
        </w:rPr>
        <w:t xml:space="preserve"> that shapes thought processes. The human cognitive system determines our reasoning and therefore our knowledge. Language, logic, mathematics, abstract thought, cultural beliefs, history and memories create a specific human frame of reference, which may restrict what we can know or understand. There may be other forms of life and intelligence. The ocean has revealed creatures that live from </w:t>
      </w:r>
      <w:proofErr w:type="gramStart"/>
      <w:r w:rsidRPr="00685D92">
        <w:rPr>
          <w:rFonts w:ascii="Garamond" w:hAnsi="Garamond" w:cs="Times New Roman"/>
          <w:sz w:val="10"/>
          <w:szCs w:val="10"/>
        </w:rPr>
        <w:t>chemo-synthesis</w:t>
      </w:r>
      <w:proofErr w:type="gramEnd"/>
      <w:r w:rsidRPr="00685D92">
        <w:rPr>
          <w:rFonts w:ascii="Garamond" w:hAnsi="Garamond" w:cs="Times New Roman"/>
          <w:sz w:val="10"/>
          <w:szCs w:val="10"/>
        </w:rPr>
        <w:t xml:space="preserve"> in ecosystems around deep-sea hydrothermal vents, without access to sunlight. Life forms based on materials other than carbon may also be feasible. An entirely radical set of cognitive frameworks and alternative knowledge cannot be discounted. Like a train that can only run on tracks that determine direction and destination, human knowledge may ultimately be constrained by what evolution has made us.</w:t>
      </w:r>
      <w:r w:rsidRPr="006B33FB">
        <w:rPr>
          <w:rFonts w:ascii="Garamond" w:hAnsi="Garamond" w:cs="Times New Roman"/>
          <w:sz w:val="24"/>
        </w:rPr>
        <w:t xml:space="preserve"> </w:t>
      </w:r>
      <w:r w:rsidRPr="008629CF">
        <w:rPr>
          <w:rFonts w:ascii="Garamond" w:hAnsi="Garamond" w:cs="Times New Roman"/>
          <w:sz w:val="10"/>
          <w:szCs w:val="10"/>
        </w:rPr>
        <w:t>Knowledge was originally driven by the need to master the natural environment to meet basic biological needs—survival and genetic propagation. It was also needed to deal with the unknown and forces beyond human control.</w:t>
      </w:r>
      <w:r w:rsidRPr="00685D92">
        <w:rPr>
          <w:rFonts w:ascii="Garamond" w:hAnsi="Garamond" w:cs="Times New Roman"/>
          <w:sz w:val="10"/>
          <w:szCs w:val="10"/>
        </w:rPr>
        <w:t xml:space="preserve"> Superstition, religion, science and other belief systems evolved to meets these human needs. In the eighteenth century, </w:t>
      </w:r>
      <w:proofErr w:type="gramStart"/>
      <w:r w:rsidRPr="00685D92">
        <w:rPr>
          <w:rFonts w:ascii="Garamond" w:hAnsi="Garamond" w:cs="Times New Roman"/>
          <w:sz w:val="10"/>
          <w:szCs w:val="10"/>
        </w:rPr>
        <w:t>medieval systems of aristocratic and religious authority were supplanted by a new model of scientific method, rational discourse, personal liberty and individual responsibility</w:t>
      </w:r>
      <w:proofErr w:type="gramEnd"/>
      <w:r w:rsidRPr="00685D92">
        <w:rPr>
          <w:rFonts w:ascii="Garamond" w:hAnsi="Garamond" w:cs="Times New Roman"/>
          <w:sz w:val="10"/>
          <w:szCs w:val="10"/>
        </w:rPr>
        <w:t>. But this did not change the basic underlying drivers.</w:t>
      </w:r>
      <w:r w:rsidRPr="006B33FB">
        <w:rPr>
          <w:rFonts w:ascii="Garamond" w:hAnsi="Garamond" w:cs="Times New Roman"/>
          <w:sz w:val="24"/>
        </w:rPr>
        <w:t xml:space="preserve"> </w:t>
      </w:r>
      <w:r w:rsidRPr="00527381">
        <w:rPr>
          <w:rFonts w:ascii="Garamond" w:hAnsi="Garamond" w:cs="Times New Roman"/>
          <w:b/>
          <w:sz w:val="24"/>
          <w:highlight w:val="cyan"/>
          <w:u w:val="single"/>
        </w:rPr>
        <w:t>Knowledge is</w:t>
      </w:r>
      <w:r w:rsidRPr="006B33FB">
        <w:rPr>
          <w:rFonts w:ascii="Garamond" w:hAnsi="Garamond" w:cs="Times New Roman"/>
          <w:sz w:val="24"/>
        </w:rPr>
        <w:t xml:space="preserve"> </w:t>
      </w:r>
      <w:r w:rsidRPr="00685D92">
        <w:rPr>
          <w:rFonts w:ascii="Garamond" w:hAnsi="Garamond" w:cs="Times New Roman"/>
          <w:sz w:val="10"/>
          <w:szCs w:val="10"/>
        </w:rPr>
        <w:t>also</w:t>
      </w:r>
      <w:r w:rsidRPr="006B33FB">
        <w:rPr>
          <w:rFonts w:ascii="Garamond" w:hAnsi="Garamond" w:cs="Times New Roman"/>
          <w:sz w:val="24"/>
        </w:rPr>
        <w:t xml:space="preserve"> </w:t>
      </w:r>
      <w:r w:rsidRPr="00527381">
        <w:rPr>
          <w:rFonts w:ascii="Garamond" w:hAnsi="Garamond" w:cs="Times New Roman"/>
          <w:b/>
          <w:sz w:val="24"/>
          <w:highlight w:val="cyan"/>
          <w:u w:val="single"/>
        </w:rPr>
        <w:t xml:space="preserve">influenced by human </w:t>
      </w:r>
      <w:r w:rsidRPr="00685D92">
        <w:rPr>
          <w:rFonts w:ascii="Garamond" w:hAnsi="Garamond" w:cs="Times New Roman"/>
          <w:sz w:val="10"/>
          <w:szCs w:val="10"/>
        </w:rPr>
        <w:t>factors—fear and</w:t>
      </w:r>
      <w:r w:rsidRPr="006B33FB">
        <w:rPr>
          <w:rFonts w:ascii="Garamond" w:hAnsi="Garamond" w:cs="Times New Roman"/>
          <w:sz w:val="24"/>
        </w:rPr>
        <w:t xml:space="preserve"> </w:t>
      </w:r>
      <w:r w:rsidRPr="00527381">
        <w:rPr>
          <w:rFonts w:ascii="Garamond" w:hAnsi="Garamond" w:cs="Times New Roman"/>
          <w:b/>
          <w:sz w:val="24"/>
          <w:highlight w:val="cyan"/>
          <w:u w:val="single"/>
        </w:rPr>
        <w:t>greed, ambition,</w:t>
      </w:r>
      <w:r w:rsidRPr="006B33FB">
        <w:rPr>
          <w:rFonts w:ascii="Garamond" w:hAnsi="Garamond" w:cs="Times New Roman"/>
          <w:sz w:val="24"/>
        </w:rPr>
        <w:t xml:space="preserve"> </w:t>
      </w:r>
      <w:r w:rsidRPr="00685D92">
        <w:rPr>
          <w:rFonts w:ascii="Garamond" w:hAnsi="Garamond" w:cs="Times New Roman"/>
          <w:sz w:val="10"/>
          <w:szCs w:val="10"/>
        </w:rPr>
        <w:t>submission and tribal collusion, altruism and</w:t>
      </w:r>
      <w:r w:rsidRPr="006B33FB">
        <w:rPr>
          <w:rFonts w:ascii="Garamond" w:hAnsi="Garamond" w:cs="Times New Roman"/>
          <w:sz w:val="24"/>
        </w:rPr>
        <w:t xml:space="preserve"> </w:t>
      </w:r>
      <w:r w:rsidRPr="00527381">
        <w:rPr>
          <w:rFonts w:ascii="Garamond" w:hAnsi="Garamond" w:cs="Times New Roman"/>
          <w:b/>
          <w:sz w:val="24"/>
          <w:highlight w:val="cyan"/>
          <w:u w:val="single"/>
        </w:rPr>
        <w:t>jealousy, as well as complex power relationships</w:t>
      </w:r>
      <w:r w:rsidRPr="006B33FB">
        <w:rPr>
          <w:rFonts w:ascii="Garamond" w:hAnsi="Garamond" w:cs="Times New Roman"/>
          <w:sz w:val="24"/>
        </w:rPr>
        <w:t xml:space="preserve"> </w:t>
      </w:r>
      <w:r w:rsidRPr="00685D92">
        <w:rPr>
          <w:rFonts w:ascii="Garamond" w:hAnsi="Garamond" w:cs="Times New Roman"/>
          <w:sz w:val="10"/>
          <w:szCs w:val="10"/>
        </w:rPr>
        <w:t xml:space="preserve">and inter-personal group dynamics. </w:t>
      </w:r>
      <w:proofErr w:type="spellStart"/>
      <w:r w:rsidRPr="00685D92">
        <w:rPr>
          <w:rFonts w:ascii="Garamond" w:hAnsi="Garamond" w:cs="Times New Roman"/>
          <w:sz w:val="10"/>
          <w:szCs w:val="10"/>
        </w:rPr>
        <w:t>Behavioural</w:t>
      </w:r>
      <w:proofErr w:type="spellEnd"/>
      <w:r w:rsidRPr="00685D92">
        <w:rPr>
          <w:rFonts w:ascii="Garamond" w:hAnsi="Garamond" w:cs="Times New Roman"/>
          <w:sz w:val="10"/>
          <w:szCs w:val="10"/>
        </w:rPr>
        <w:t xml:space="preserve"> science illustrates the inherent biases in human thought. Announcing a boycott of certain "luxury" scientific journals, 2013 Nobel laureate Dr. Randy </w:t>
      </w:r>
      <w:proofErr w:type="spellStart"/>
      <w:r w:rsidRPr="00685D92">
        <w:rPr>
          <w:rFonts w:ascii="Garamond" w:hAnsi="Garamond" w:cs="Times New Roman"/>
          <w:sz w:val="10"/>
          <w:szCs w:val="10"/>
        </w:rPr>
        <w:t>Schekman</w:t>
      </w:r>
      <w:proofErr w:type="spellEnd"/>
      <w:r w:rsidRPr="00685D92">
        <w:rPr>
          <w:rFonts w:ascii="Garamond" w:hAnsi="Garamond" w:cs="Times New Roman"/>
          <w:sz w:val="10"/>
          <w:szCs w:val="10"/>
        </w:rPr>
        <w:t xml:space="preserve"> argued that to preserve </w:t>
      </w:r>
      <w:proofErr w:type="gramStart"/>
      <w:r w:rsidRPr="00685D92">
        <w:rPr>
          <w:rFonts w:ascii="Garamond" w:hAnsi="Garamond" w:cs="Times New Roman"/>
          <w:sz w:val="10"/>
          <w:szCs w:val="10"/>
        </w:rPr>
        <w:t>their</w:t>
      </w:r>
      <w:proofErr w:type="gramEnd"/>
      <w:r w:rsidRPr="00685D92">
        <w:rPr>
          <w:rFonts w:ascii="Garamond" w:hAnsi="Garamond" w:cs="Times New Roman"/>
          <w:sz w:val="10"/>
          <w:szCs w:val="10"/>
        </w:rPr>
        <w:t xml:space="preserve"> pre-eminence they acted like "fashion designers who create limited-edition handbags or suits…knowing scarcity stokes demand". He argued that science is being distorted by perverse incentives whereby scientists who publish in important journals with a high "impact factor" can expect promotion, pay rises and professional accolades. Understanding operates within these biological and attitudinal constraints. As Friedrich Nietzsche wrote: "every philosophy hides a philosophy; every opinion is also a hiding place, every word is a mask". Understanding of fundamental issues remains limited. The cosmological nature and origins of the universe are contested.</w:t>
      </w:r>
      <w:r w:rsidRPr="006B33FB">
        <w:rPr>
          <w:rFonts w:ascii="Garamond" w:hAnsi="Garamond" w:cs="Times New Roman"/>
          <w:sz w:val="24"/>
        </w:rPr>
        <w:t xml:space="preserve"> </w:t>
      </w:r>
      <w:r w:rsidRPr="000F170F">
        <w:rPr>
          <w:rFonts w:ascii="Garamond" w:hAnsi="Garamond" w:cs="Times New Roman"/>
          <w:b/>
          <w:sz w:val="24"/>
          <w:highlight w:val="cyan"/>
          <w:u w:val="single"/>
        </w:rPr>
        <w:t>The physical source</w:t>
      </w:r>
      <w:r w:rsidRPr="006B33FB">
        <w:rPr>
          <w:rFonts w:ascii="Garamond" w:hAnsi="Garamond" w:cs="Times New Roman"/>
          <w:sz w:val="24"/>
        </w:rPr>
        <w:t xml:space="preserve"> </w:t>
      </w:r>
      <w:r w:rsidRPr="00685D92">
        <w:rPr>
          <w:rFonts w:ascii="Garamond" w:hAnsi="Garamond" w:cs="Times New Roman"/>
          <w:sz w:val="10"/>
          <w:szCs w:val="10"/>
        </w:rPr>
        <w:t>and nature</w:t>
      </w:r>
      <w:r w:rsidRPr="006B33FB">
        <w:rPr>
          <w:rFonts w:ascii="Garamond" w:hAnsi="Garamond" w:cs="Times New Roman"/>
          <w:sz w:val="24"/>
        </w:rPr>
        <w:t xml:space="preserve"> </w:t>
      </w:r>
      <w:r w:rsidRPr="000F170F">
        <w:rPr>
          <w:rFonts w:ascii="Garamond" w:hAnsi="Garamond" w:cs="Times New Roman"/>
          <w:b/>
          <w:sz w:val="24"/>
          <w:highlight w:val="cyan"/>
          <w:u w:val="single"/>
        </w:rPr>
        <w:t>of matter</w:t>
      </w:r>
      <w:r w:rsidRPr="000F170F">
        <w:rPr>
          <w:rFonts w:ascii="Garamond" w:hAnsi="Garamond" w:cs="Times New Roman"/>
          <w:sz w:val="24"/>
          <w:highlight w:val="cyan"/>
        </w:rPr>
        <w:t xml:space="preserve"> </w:t>
      </w:r>
      <w:r w:rsidRPr="00685D92">
        <w:rPr>
          <w:rFonts w:ascii="Garamond" w:hAnsi="Garamond" w:cs="Times New Roman"/>
          <w:sz w:val="10"/>
          <w:szCs w:val="10"/>
        </w:rPr>
        <w:t>and</w:t>
      </w:r>
      <w:r w:rsidRPr="006B33FB">
        <w:rPr>
          <w:rFonts w:ascii="Garamond" w:hAnsi="Garamond" w:cs="Times New Roman"/>
          <w:sz w:val="24"/>
        </w:rPr>
        <w:t xml:space="preserve"> </w:t>
      </w:r>
      <w:r w:rsidRPr="00685D92">
        <w:rPr>
          <w:rFonts w:ascii="Garamond" w:hAnsi="Garamond" w:cs="Times New Roman"/>
          <w:sz w:val="10"/>
          <w:szCs w:val="10"/>
        </w:rPr>
        <w:t>energy</w:t>
      </w:r>
      <w:r w:rsidRPr="006B33FB">
        <w:rPr>
          <w:rFonts w:ascii="Garamond" w:hAnsi="Garamond" w:cs="Times New Roman"/>
          <w:sz w:val="24"/>
        </w:rPr>
        <w:t xml:space="preserve"> </w:t>
      </w:r>
      <w:r w:rsidRPr="000F170F">
        <w:rPr>
          <w:rFonts w:ascii="Garamond" w:hAnsi="Garamond" w:cs="Times New Roman"/>
          <w:b/>
          <w:sz w:val="24"/>
          <w:highlight w:val="cyan"/>
          <w:u w:val="single"/>
        </w:rPr>
        <w:t>are debated. The</w:t>
      </w:r>
      <w:r w:rsidRPr="006B33FB">
        <w:rPr>
          <w:rFonts w:ascii="Garamond" w:hAnsi="Garamond" w:cs="Times New Roman"/>
          <w:sz w:val="24"/>
        </w:rPr>
        <w:t xml:space="preserve"> </w:t>
      </w:r>
      <w:r w:rsidRPr="00685D92">
        <w:rPr>
          <w:rFonts w:ascii="Garamond" w:hAnsi="Garamond" w:cs="Times New Roman"/>
          <w:sz w:val="10"/>
          <w:szCs w:val="10"/>
        </w:rPr>
        <w:t>origins and</w:t>
      </w:r>
      <w:r w:rsidRPr="006B33FB">
        <w:rPr>
          <w:rFonts w:ascii="Garamond" w:hAnsi="Garamond" w:cs="Times New Roman"/>
          <w:sz w:val="24"/>
        </w:rPr>
        <w:t xml:space="preserve"> </w:t>
      </w:r>
      <w:r w:rsidRPr="000F170F">
        <w:rPr>
          <w:rFonts w:ascii="Garamond" w:hAnsi="Garamond" w:cs="Times New Roman"/>
          <w:b/>
          <w:sz w:val="24"/>
          <w:highlight w:val="cyan"/>
          <w:u w:val="single"/>
        </w:rPr>
        <w:t>evolution of biological life remain unresolved</w:t>
      </w:r>
      <w:r w:rsidRPr="00685D92">
        <w:rPr>
          <w:rFonts w:ascii="Garamond" w:hAnsi="Garamond" w:cs="Times New Roman"/>
          <w:sz w:val="10"/>
          <w:szCs w:val="10"/>
        </w:rPr>
        <w:t xml:space="preserve">. Resistance to new ideas frequently restricts the development of knowledge. The history of science is a succession of controversies—a non geo-centric universe, continental drift, </w:t>
      </w:r>
      <w:proofErr w:type="gramStart"/>
      <w:r w:rsidRPr="00685D92">
        <w:rPr>
          <w:rFonts w:ascii="Garamond" w:hAnsi="Garamond" w:cs="Times New Roman"/>
          <w:sz w:val="10"/>
          <w:szCs w:val="10"/>
        </w:rPr>
        <w:t>theory</w:t>
      </w:r>
      <w:proofErr w:type="gramEnd"/>
      <w:r w:rsidRPr="00685D92">
        <w:rPr>
          <w:rFonts w:ascii="Garamond" w:hAnsi="Garamond" w:cs="Times New Roman"/>
          <w:sz w:val="10"/>
          <w:szCs w:val="10"/>
        </w:rPr>
        <w:t xml:space="preserve"> of evolution, quantum mechanics and climate change. Science, paradoxically, seems to also have inbuilt limits. Like an inexhaustible Russian doll, quantum physics is an endless succession of seemingly infinitely divisible particles. Werner Heisenberg's uncertainty principle posits that human knowledge about the world is always incomplete, uncertain and highly contingent. Kurt Gödel's incompleteness theorems of mathematical logic establish inherent limitations of all but the most trivial axiomatic systems of arithmetic. Experimental methodology and testing is flawed. Model predictions are often unsatisfactory. As </w:t>
      </w:r>
      <w:proofErr w:type="spellStart"/>
      <w:r w:rsidRPr="00685D92">
        <w:rPr>
          <w:rFonts w:ascii="Garamond" w:hAnsi="Garamond" w:cs="Times New Roman"/>
          <w:sz w:val="10"/>
          <w:szCs w:val="10"/>
        </w:rPr>
        <w:t>Nassim</w:t>
      </w:r>
      <w:proofErr w:type="spellEnd"/>
      <w:r w:rsidRPr="00685D92">
        <w:rPr>
          <w:rFonts w:ascii="Garamond" w:hAnsi="Garamond" w:cs="Times New Roman"/>
          <w:sz w:val="10"/>
          <w:szCs w:val="10"/>
        </w:rPr>
        <w:t xml:space="preserve"> Nicholas </w:t>
      </w:r>
      <w:proofErr w:type="spellStart"/>
      <w:r w:rsidRPr="00685D92">
        <w:rPr>
          <w:rFonts w:ascii="Garamond" w:hAnsi="Garamond" w:cs="Times New Roman"/>
          <w:sz w:val="10"/>
          <w:szCs w:val="10"/>
        </w:rPr>
        <w:t>Taleb</w:t>
      </w:r>
      <w:proofErr w:type="spellEnd"/>
      <w:r w:rsidRPr="00685D92">
        <w:rPr>
          <w:rFonts w:ascii="Garamond" w:hAnsi="Garamond" w:cs="Times New Roman"/>
          <w:sz w:val="10"/>
          <w:szCs w:val="10"/>
        </w:rPr>
        <w:t xml:space="preserve"> observed: "You can disguise charlatanism under the weight of equations … there is no such thing as a controlled experiment."</w:t>
      </w:r>
      <w:r w:rsidRPr="006B33FB">
        <w:rPr>
          <w:rFonts w:ascii="Garamond" w:hAnsi="Garamond" w:cs="Times New Roman"/>
          <w:sz w:val="24"/>
        </w:rPr>
        <w:t xml:space="preserve"> </w:t>
      </w:r>
      <w:r w:rsidRPr="000F170F">
        <w:rPr>
          <w:rFonts w:ascii="Garamond" w:hAnsi="Garamond" w:cs="Times New Roman"/>
          <w:b/>
          <w:sz w:val="24"/>
          <w:highlight w:val="cyan"/>
          <w:u w:val="single"/>
        </w:rPr>
        <w:t>Challenging anthropocentrism does not mean abandoning</w:t>
      </w:r>
      <w:r w:rsidRPr="000F170F">
        <w:rPr>
          <w:rFonts w:ascii="Garamond" w:hAnsi="Garamond" w:cs="Times New Roman"/>
          <w:sz w:val="24"/>
          <w:highlight w:val="cyan"/>
        </w:rPr>
        <w:t xml:space="preserve"> </w:t>
      </w:r>
      <w:r w:rsidRPr="00685D92">
        <w:rPr>
          <w:rFonts w:ascii="Garamond" w:hAnsi="Garamond" w:cs="Times New Roman"/>
          <w:sz w:val="10"/>
          <w:szCs w:val="10"/>
        </w:rPr>
        <w:t>science or</w:t>
      </w:r>
      <w:r w:rsidRPr="006B33FB">
        <w:rPr>
          <w:rFonts w:ascii="Garamond" w:hAnsi="Garamond" w:cs="Times New Roman"/>
          <w:sz w:val="24"/>
        </w:rPr>
        <w:t xml:space="preserve"> </w:t>
      </w:r>
      <w:r w:rsidRPr="000F170F">
        <w:rPr>
          <w:rFonts w:ascii="Garamond" w:hAnsi="Garamond" w:cs="Times New Roman"/>
          <w:b/>
          <w:sz w:val="24"/>
          <w:highlight w:val="cyan"/>
          <w:u w:val="single"/>
        </w:rPr>
        <w:t>rational thought. It</w:t>
      </w:r>
      <w:r w:rsidRPr="000F170F">
        <w:rPr>
          <w:rFonts w:ascii="Garamond" w:hAnsi="Garamond" w:cs="Times New Roman"/>
          <w:sz w:val="24"/>
          <w:highlight w:val="cyan"/>
        </w:rPr>
        <w:t xml:space="preserve"> </w:t>
      </w:r>
      <w:r w:rsidRPr="00685D92">
        <w:rPr>
          <w:rFonts w:ascii="Garamond" w:hAnsi="Garamond" w:cs="Times New Roman"/>
          <w:sz w:val="10"/>
          <w:szCs w:val="10"/>
        </w:rPr>
        <w:t>does not mean reversion to primitive religious dogma, messianic phantasms or obscure mysticism. Transcending anthropocentricity</w:t>
      </w:r>
      <w:r w:rsidRPr="006B33FB">
        <w:rPr>
          <w:rFonts w:ascii="Garamond" w:hAnsi="Garamond" w:cs="Times New Roman"/>
          <w:sz w:val="24"/>
        </w:rPr>
        <w:t xml:space="preserve"> </w:t>
      </w:r>
      <w:r w:rsidRPr="000F170F">
        <w:rPr>
          <w:rFonts w:ascii="Garamond" w:hAnsi="Garamond" w:cs="Times New Roman"/>
          <w:b/>
          <w:sz w:val="24"/>
          <w:highlight w:val="cyan"/>
          <w:u w:val="single"/>
        </w:rPr>
        <w:t>may allow new frames of reference expanding the boundary of</w:t>
      </w:r>
      <w:r w:rsidRPr="006B33FB">
        <w:rPr>
          <w:rFonts w:ascii="Garamond" w:hAnsi="Garamond" w:cs="Times New Roman"/>
          <w:sz w:val="24"/>
        </w:rPr>
        <w:t xml:space="preserve"> </w:t>
      </w:r>
      <w:r w:rsidRPr="00685D92">
        <w:rPr>
          <w:rFonts w:ascii="Garamond" w:hAnsi="Garamond" w:cs="Times New Roman"/>
          <w:sz w:val="10"/>
          <w:szCs w:val="10"/>
        </w:rPr>
        <w:t>human</w:t>
      </w:r>
      <w:r w:rsidRPr="006B33FB">
        <w:rPr>
          <w:rFonts w:ascii="Garamond" w:hAnsi="Garamond" w:cs="Times New Roman"/>
          <w:sz w:val="24"/>
        </w:rPr>
        <w:t xml:space="preserve"> </w:t>
      </w:r>
      <w:r w:rsidRPr="000F170F">
        <w:rPr>
          <w:rFonts w:ascii="Garamond" w:hAnsi="Garamond" w:cs="Times New Roman"/>
          <w:b/>
          <w:sz w:val="24"/>
          <w:highlight w:val="cyan"/>
          <w:u w:val="single"/>
        </w:rPr>
        <w:t>knowledge. It may allow</w:t>
      </w:r>
      <w:r w:rsidRPr="000F170F">
        <w:rPr>
          <w:rFonts w:ascii="Garamond" w:hAnsi="Garamond" w:cs="Times New Roman"/>
          <w:sz w:val="24"/>
          <w:highlight w:val="cyan"/>
        </w:rPr>
        <w:t xml:space="preserve"> </w:t>
      </w:r>
      <w:r w:rsidRPr="000F170F">
        <w:rPr>
          <w:rFonts w:ascii="Garamond" w:hAnsi="Garamond" w:cs="Times New Roman"/>
          <w:b/>
          <w:sz w:val="24"/>
          <w:highlight w:val="cyan"/>
          <w:u w:val="single"/>
        </w:rPr>
        <w:t>human beings to</w:t>
      </w:r>
      <w:r w:rsidRPr="000F170F">
        <w:rPr>
          <w:rFonts w:ascii="Garamond" w:hAnsi="Garamond" w:cs="Times New Roman"/>
          <w:sz w:val="24"/>
          <w:highlight w:val="cyan"/>
        </w:rPr>
        <w:t xml:space="preserve"> </w:t>
      </w:r>
      <w:r w:rsidRPr="00685D92">
        <w:rPr>
          <w:rFonts w:ascii="Garamond" w:hAnsi="Garamond" w:cs="Times New Roman"/>
          <w:sz w:val="10"/>
          <w:szCs w:val="10"/>
        </w:rPr>
        <w:t>think more clearly,</w:t>
      </w:r>
      <w:r w:rsidRPr="006B33FB">
        <w:rPr>
          <w:rFonts w:ascii="Garamond" w:hAnsi="Garamond" w:cs="Times New Roman"/>
          <w:sz w:val="24"/>
        </w:rPr>
        <w:t xml:space="preserve"> </w:t>
      </w:r>
      <w:r w:rsidRPr="000F170F">
        <w:rPr>
          <w:rFonts w:ascii="Garamond" w:hAnsi="Garamond" w:cs="Times New Roman"/>
          <w:b/>
          <w:sz w:val="24"/>
          <w:highlight w:val="cyan"/>
          <w:u w:val="single"/>
        </w:rPr>
        <w:t>consider different perspectives</w:t>
      </w:r>
      <w:r w:rsidRPr="000F170F">
        <w:rPr>
          <w:rFonts w:ascii="Garamond" w:hAnsi="Garamond" w:cs="Times New Roman"/>
          <w:sz w:val="24"/>
          <w:highlight w:val="cyan"/>
        </w:rPr>
        <w:t xml:space="preserve"> </w:t>
      </w:r>
      <w:r w:rsidRPr="00685D92">
        <w:rPr>
          <w:rFonts w:ascii="Garamond" w:hAnsi="Garamond" w:cs="Times New Roman"/>
          <w:sz w:val="10"/>
          <w:szCs w:val="10"/>
        </w:rPr>
        <w:t>and encourage possibilities outside the normal range of experience and thought.</w:t>
      </w:r>
      <w:r w:rsidRPr="006B33FB">
        <w:rPr>
          <w:rFonts w:ascii="Garamond" w:hAnsi="Garamond" w:cs="Times New Roman"/>
          <w:sz w:val="24"/>
        </w:rPr>
        <w:t xml:space="preserve"> </w:t>
      </w:r>
      <w:r w:rsidRPr="000F170F">
        <w:rPr>
          <w:rFonts w:ascii="Garamond" w:hAnsi="Garamond" w:cs="Times New Roman"/>
          <w:b/>
          <w:sz w:val="24"/>
          <w:highlight w:val="cyan"/>
          <w:u w:val="single"/>
        </w:rPr>
        <w:t>It may also allow a greater understanding of our</w:t>
      </w:r>
      <w:r w:rsidRPr="006B33FB">
        <w:rPr>
          <w:rFonts w:ascii="Garamond" w:hAnsi="Garamond" w:cs="Times New Roman"/>
          <w:sz w:val="24"/>
        </w:rPr>
        <w:t xml:space="preserve"> </w:t>
      </w:r>
      <w:r w:rsidRPr="00685D92">
        <w:rPr>
          <w:rFonts w:ascii="Garamond" w:hAnsi="Garamond" w:cs="Times New Roman"/>
          <w:sz w:val="10"/>
          <w:szCs w:val="10"/>
        </w:rPr>
        <w:t>existential</w:t>
      </w:r>
      <w:r w:rsidRPr="006B33FB">
        <w:rPr>
          <w:rFonts w:ascii="Garamond" w:hAnsi="Garamond" w:cs="Times New Roman"/>
          <w:sz w:val="24"/>
        </w:rPr>
        <w:t xml:space="preserve"> </w:t>
      </w:r>
      <w:r w:rsidRPr="000F170F">
        <w:rPr>
          <w:rFonts w:ascii="Garamond" w:hAnsi="Garamond" w:cs="Times New Roman"/>
          <w:b/>
          <w:sz w:val="24"/>
          <w:highlight w:val="cyan"/>
          <w:u w:val="single"/>
        </w:rPr>
        <w:t>place within nature</w:t>
      </w:r>
      <w:r w:rsidRPr="000F170F">
        <w:rPr>
          <w:rFonts w:ascii="Garamond" w:hAnsi="Garamond" w:cs="Times New Roman"/>
          <w:sz w:val="24"/>
          <w:highlight w:val="cyan"/>
        </w:rPr>
        <w:t xml:space="preserve"> </w:t>
      </w:r>
      <w:r w:rsidRPr="00685D92">
        <w:rPr>
          <w:rFonts w:ascii="Garamond" w:hAnsi="Garamond" w:cs="Times New Roman"/>
          <w:sz w:val="10"/>
          <w:szCs w:val="10"/>
        </w:rPr>
        <w:t>and in the order of things. As William Shakespeare's Hamlet cautioned a friend: "There are more things in heaven and earth, Horatio, than are dreamt of in your philosophy". But fundamental biology may not allow the required change of reference framework. While periodically humbled by the universe,</w:t>
      </w:r>
      <w:r w:rsidRPr="006B33FB">
        <w:rPr>
          <w:rFonts w:ascii="Garamond" w:hAnsi="Garamond" w:cs="Times New Roman"/>
          <w:sz w:val="24"/>
        </w:rPr>
        <w:t xml:space="preserve"> </w:t>
      </w:r>
      <w:r w:rsidRPr="00685D92">
        <w:rPr>
          <w:rFonts w:ascii="Garamond" w:hAnsi="Garamond" w:cs="Times New Roman"/>
          <w:b/>
          <w:sz w:val="24"/>
          <w:highlight w:val="cyan"/>
          <w:u w:val="single"/>
        </w:rPr>
        <w:t xml:space="preserve">human beings remain </w:t>
      </w:r>
      <w:proofErr w:type="spellStart"/>
      <w:r w:rsidRPr="00685D92">
        <w:rPr>
          <w:rFonts w:ascii="Garamond" w:hAnsi="Garamond" w:cs="Times New Roman"/>
          <w:b/>
          <w:sz w:val="24"/>
          <w:highlight w:val="cyan"/>
          <w:u w:val="single"/>
        </w:rPr>
        <w:t>enamoured</w:t>
      </w:r>
      <w:proofErr w:type="spellEnd"/>
      <w:r w:rsidRPr="00685D92">
        <w:rPr>
          <w:rFonts w:ascii="Garamond" w:hAnsi="Garamond" w:cs="Times New Roman"/>
          <w:sz w:val="10"/>
          <w:szCs w:val="10"/>
        </w:rPr>
        <w:t>, for the most part,</w:t>
      </w:r>
      <w:r w:rsidRPr="006B33FB">
        <w:rPr>
          <w:rFonts w:ascii="Garamond" w:hAnsi="Garamond" w:cs="Times New Roman"/>
          <w:sz w:val="24"/>
        </w:rPr>
        <w:t xml:space="preserve"> </w:t>
      </w:r>
      <w:r w:rsidRPr="00685D92">
        <w:rPr>
          <w:rFonts w:ascii="Garamond" w:hAnsi="Garamond" w:cs="Times New Roman"/>
          <w:b/>
          <w:sz w:val="24"/>
          <w:highlight w:val="cyan"/>
          <w:u w:val="single"/>
        </w:rPr>
        <w:t>with</w:t>
      </w:r>
      <w:r w:rsidRPr="00685D92">
        <w:rPr>
          <w:rFonts w:ascii="Garamond" w:hAnsi="Garamond" w:cs="Times New Roman"/>
          <w:sz w:val="24"/>
          <w:highlight w:val="cyan"/>
        </w:rPr>
        <w:t xml:space="preserve"> </w:t>
      </w:r>
      <w:r w:rsidRPr="00685D92">
        <w:rPr>
          <w:rFonts w:ascii="Garamond" w:hAnsi="Garamond" w:cs="Times New Roman"/>
          <w:sz w:val="10"/>
          <w:szCs w:val="10"/>
        </w:rPr>
        <w:t xml:space="preserve">the proposition that they are the </w:t>
      </w:r>
      <w:proofErr w:type="gramStart"/>
      <w:r w:rsidRPr="00685D92">
        <w:rPr>
          <w:rFonts w:ascii="Garamond" w:hAnsi="Garamond" w:cs="Times New Roman"/>
          <w:sz w:val="10"/>
          <w:szCs w:val="10"/>
        </w:rPr>
        <w:t>apogee</w:t>
      </w:r>
      <w:proofErr w:type="gramEnd"/>
      <w:r w:rsidRPr="00685D92">
        <w:rPr>
          <w:rFonts w:ascii="Garamond" w:hAnsi="Garamond" w:cs="Times New Roman"/>
          <w:sz w:val="10"/>
          <w:szCs w:val="10"/>
        </w:rPr>
        <w:t xml:space="preserve"> of</w:t>
      </w:r>
      <w:r w:rsidRPr="006B33FB">
        <w:rPr>
          <w:rFonts w:ascii="Garamond" w:hAnsi="Garamond" w:cs="Times New Roman"/>
          <w:sz w:val="24"/>
        </w:rPr>
        <w:t xml:space="preserve"> </w:t>
      </w:r>
      <w:r w:rsidRPr="00685D92">
        <w:rPr>
          <w:rFonts w:ascii="Garamond" w:hAnsi="Garamond" w:cs="Times New Roman"/>
          <w:b/>
          <w:sz w:val="24"/>
          <w:highlight w:val="cyan"/>
          <w:u w:val="single"/>
        </w:rPr>
        <w:t>development</w:t>
      </w:r>
      <w:r w:rsidRPr="006B33FB">
        <w:rPr>
          <w:rFonts w:ascii="Garamond" w:hAnsi="Garamond" w:cs="Times New Roman"/>
          <w:sz w:val="24"/>
        </w:rPr>
        <w:t xml:space="preserve">. </w:t>
      </w:r>
      <w:r w:rsidRPr="00685D92">
        <w:rPr>
          <w:rFonts w:ascii="Garamond" w:hAnsi="Garamond" w:cs="Times New Roman"/>
          <w:b/>
          <w:sz w:val="24"/>
          <w:highlight w:val="cyan"/>
          <w:u w:val="single"/>
        </w:rPr>
        <w:t>But</w:t>
      </w:r>
      <w:r w:rsidRPr="00685D92">
        <w:rPr>
          <w:rFonts w:ascii="Garamond" w:hAnsi="Garamond" w:cs="Times New Roman"/>
          <w:sz w:val="24"/>
          <w:highlight w:val="cyan"/>
        </w:rPr>
        <w:t xml:space="preserve"> </w:t>
      </w:r>
      <w:r w:rsidRPr="00685D92">
        <w:rPr>
          <w:rFonts w:ascii="Garamond" w:hAnsi="Garamond" w:cs="Times New Roman"/>
          <w:sz w:val="10"/>
          <w:szCs w:val="10"/>
        </w:rPr>
        <w:t>as Mark Twain observed in Letters from Earth: "He took a pride in man; man was his finest invention; man was his pet, after the housefly." Writing in The Hitchhikers' Guide to the Galaxy, the late English author Douglas Adams speculated that the earth was a powerful computer and human beings were its biological components designed by hyper-intelligent pan-dimensional beings to answer the ultimate questions about the universe and life. To date, science has not produced a conclusive refutation of this whimsical proposition. Whether or not we can go beyond</w:t>
      </w:r>
      <w:r w:rsidRPr="006B33FB">
        <w:rPr>
          <w:rFonts w:ascii="Garamond" w:hAnsi="Garamond" w:cs="Times New Roman"/>
          <w:sz w:val="24"/>
        </w:rPr>
        <w:t xml:space="preserve"> </w:t>
      </w:r>
      <w:r w:rsidRPr="00685D92">
        <w:rPr>
          <w:rFonts w:ascii="Garamond" w:hAnsi="Garamond" w:cs="Times New Roman"/>
          <w:b/>
          <w:sz w:val="24"/>
          <w:highlight w:val="cyan"/>
          <w:u w:val="single"/>
        </w:rPr>
        <w:t>anthropocentrism</w:t>
      </w:r>
      <w:r w:rsidRPr="00685D92">
        <w:rPr>
          <w:rFonts w:ascii="Garamond" w:hAnsi="Garamond" w:cs="Times New Roman"/>
          <w:sz w:val="10"/>
          <w:szCs w:val="10"/>
        </w:rPr>
        <w:t>, it</w:t>
      </w:r>
      <w:r w:rsidRPr="006B33FB">
        <w:rPr>
          <w:rFonts w:ascii="Garamond" w:hAnsi="Garamond" w:cs="Times New Roman"/>
          <w:sz w:val="24"/>
        </w:rPr>
        <w:t xml:space="preserve"> </w:t>
      </w:r>
      <w:r w:rsidRPr="00685D92">
        <w:rPr>
          <w:rFonts w:ascii="Garamond" w:hAnsi="Garamond" w:cs="Times New Roman"/>
          <w:b/>
          <w:sz w:val="24"/>
          <w:highlight w:val="cyan"/>
          <w:u w:val="single"/>
        </w:rPr>
        <w:t>is a reminder of our limits</w:t>
      </w:r>
      <w:r w:rsidRPr="006B33FB">
        <w:rPr>
          <w:rFonts w:ascii="Garamond" w:hAnsi="Garamond" w:cs="Times New Roman"/>
          <w:sz w:val="24"/>
        </w:rPr>
        <w:t xml:space="preserve">. </w:t>
      </w:r>
      <w:r w:rsidRPr="00685D92">
        <w:rPr>
          <w:rFonts w:ascii="Garamond" w:hAnsi="Garamond" w:cs="Times New Roman"/>
          <w:sz w:val="10"/>
          <w:szCs w:val="10"/>
        </w:rPr>
        <w:t>As Martin Rees, Professor of Cosmology and Astrophysics, at Cambridge and Astronomer Royal, noted:  "Most educated people are aware that we are the outcome of nearly 4 billion years of Darwinian selection, but many tend to think that humans are somehow the culmination. Our sun, however, is less than halfway through its lifespan. It will not be humans who watch the sun's demise, 6 billion years from now. Any creatures that then exist will be as different from us as we are from bacteria or amoebae."  </w:t>
      </w:r>
    </w:p>
    <w:p w14:paraId="1A2DD4F7" w14:textId="77777777" w:rsidR="008C199E" w:rsidRPr="00680076" w:rsidRDefault="008C199E" w:rsidP="008C199E">
      <w:pPr>
        <w:spacing w:line="360" w:lineRule="auto"/>
        <w:jc w:val="both"/>
        <w:rPr>
          <w:rFonts w:ascii="Garamond" w:hAnsi="Garamond" w:cs="Times New Roman"/>
          <w:sz w:val="10"/>
          <w:szCs w:val="10"/>
        </w:rPr>
      </w:pPr>
    </w:p>
    <w:p w14:paraId="7E314050" w14:textId="5BE8193D" w:rsidR="008E10AB" w:rsidRDefault="008C199E" w:rsidP="00C3206D">
      <w:pPr>
        <w:spacing w:line="360" w:lineRule="auto"/>
        <w:jc w:val="both"/>
        <w:rPr>
          <w:rFonts w:ascii="Garamond" w:hAnsi="Garamond" w:cs="Times New Roman"/>
          <w:sz w:val="24"/>
        </w:rPr>
      </w:pPr>
      <w:r>
        <w:rPr>
          <w:rFonts w:ascii="Garamond" w:hAnsi="Garamond" w:cs="Times New Roman"/>
          <w:b/>
          <w:sz w:val="24"/>
        </w:rPr>
        <w:t>B.</w:t>
      </w:r>
      <w:r>
        <w:rPr>
          <w:rFonts w:ascii="Garamond" w:hAnsi="Garamond" w:cs="Times New Roman"/>
          <w:sz w:val="24"/>
        </w:rPr>
        <w:t xml:space="preserve"> Anthropocentrism is the original and foundational hierarchy that structures all other forms of oppression</w:t>
      </w:r>
      <w:r w:rsidR="00C3206D">
        <w:rPr>
          <w:rFonts w:ascii="Garamond" w:hAnsi="Garamond" w:cs="Times New Roman"/>
          <w:sz w:val="24"/>
        </w:rPr>
        <w:t xml:space="preserve">. Without the domination of animal’s humans would have never developed the technologies to oppress all life considered </w:t>
      </w:r>
      <w:proofErr w:type="gramStart"/>
      <w:r w:rsidR="00C3206D">
        <w:rPr>
          <w:rFonts w:ascii="Garamond" w:hAnsi="Garamond" w:cs="Times New Roman"/>
          <w:sz w:val="24"/>
        </w:rPr>
        <w:t>to be</w:t>
      </w:r>
      <w:proofErr w:type="gramEnd"/>
      <w:r w:rsidR="00C3206D">
        <w:rPr>
          <w:rFonts w:ascii="Garamond" w:hAnsi="Garamond" w:cs="Times New Roman"/>
          <w:sz w:val="24"/>
        </w:rPr>
        <w:t xml:space="preserve"> lesser than human – it is the controlling impact. </w:t>
      </w:r>
      <w:r w:rsidR="00C3206D">
        <w:rPr>
          <w:rFonts w:ascii="Garamond" w:hAnsi="Garamond" w:cs="Times New Roman"/>
          <w:b/>
          <w:sz w:val="24"/>
        </w:rPr>
        <w:t>Best</w:t>
      </w:r>
      <w:r w:rsidR="00C3206D">
        <w:rPr>
          <w:rFonts w:ascii="Garamond" w:hAnsi="Garamond" w:cs="Times New Roman"/>
          <w:sz w:val="24"/>
        </w:rPr>
        <w:t xml:space="preserve"> explains,</w:t>
      </w:r>
    </w:p>
    <w:p w14:paraId="69A16792" w14:textId="77777777" w:rsidR="00C3206D" w:rsidRPr="00C3206D" w:rsidRDefault="00C3206D" w:rsidP="00C3206D">
      <w:pPr>
        <w:spacing w:line="360" w:lineRule="auto"/>
        <w:jc w:val="both"/>
        <w:rPr>
          <w:rFonts w:ascii="Garamond" w:hAnsi="Garamond" w:cs="Times New Roman"/>
          <w:sz w:val="10"/>
          <w:szCs w:val="10"/>
        </w:rPr>
      </w:pPr>
    </w:p>
    <w:p w14:paraId="63C19264" w14:textId="77777777" w:rsidR="00C3206D" w:rsidRDefault="00C3206D" w:rsidP="00C3206D">
      <w:pPr>
        <w:spacing w:line="360" w:lineRule="auto"/>
        <w:jc w:val="both"/>
        <w:rPr>
          <w:rFonts w:ascii="Garamond" w:hAnsi="Garamond" w:cs="Times New Roman"/>
          <w:sz w:val="24"/>
        </w:rPr>
      </w:pPr>
      <w:r w:rsidRPr="001068AC">
        <w:rPr>
          <w:rFonts w:ascii="Garamond" w:hAnsi="Garamond" w:cs="Times New Roman"/>
          <w:b/>
          <w:sz w:val="24"/>
          <w:highlight w:val="cyan"/>
          <w:u w:val="single"/>
        </w:rPr>
        <w:t>Hierarchy emerged [when]</w:t>
      </w:r>
      <w:r w:rsidRPr="001068AC">
        <w:rPr>
          <w:rFonts w:ascii="Garamond" w:hAnsi="Garamond" w:cs="Times New Roman"/>
          <w:sz w:val="24"/>
          <w:highlight w:val="cyan"/>
        </w:rPr>
        <w:t xml:space="preserve"> </w:t>
      </w:r>
      <w:r w:rsidRPr="0043331B">
        <w:rPr>
          <w:rFonts w:ascii="Garamond" w:hAnsi="Garamond" w:cs="Times New Roman"/>
          <w:sz w:val="10"/>
          <w:szCs w:val="10"/>
        </w:rPr>
        <w:t>with the rise of agricultural society some ten thousand years ago. In the shift from nomadic hunting and gathering bands to settled agricultural practices,</w:t>
      </w:r>
      <w:r w:rsidRPr="00F57882">
        <w:rPr>
          <w:rFonts w:ascii="Garamond" w:hAnsi="Garamond" w:cs="Times New Roman"/>
          <w:sz w:val="24"/>
        </w:rPr>
        <w:t xml:space="preserve"> </w:t>
      </w:r>
      <w:r w:rsidRPr="001068AC">
        <w:rPr>
          <w:rFonts w:ascii="Garamond" w:hAnsi="Garamond" w:cs="Times New Roman"/>
          <w:b/>
          <w:sz w:val="24"/>
          <w:highlight w:val="cyan"/>
          <w:u w:val="single"/>
        </w:rPr>
        <w:t>humans began to establish</w:t>
      </w:r>
      <w:r w:rsidRPr="001068AC">
        <w:rPr>
          <w:rFonts w:ascii="Garamond" w:hAnsi="Garamond" w:cs="Times New Roman"/>
          <w:sz w:val="24"/>
          <w:highlight w:val="cyan"/>
        </w:rPr>
        <w:t xml:space="preserve"> </w:t>
      </w:r>
      <w:r w:rsidRPr="0043331B">
        <w:rPr>
          <w:rFonts w:ascii="Garamond" w:hAnsi="Garamond" w:cs="Times New Roman"/>
          <w:sz w:val="10"/>
          <w:szCs w:val="10"/>
        </w:rPr>
        <w:t>their</w:t>
      </w:r>
      <w:r w:rsidRPr="00F57882">
        <w:rPr>
          <w:rFonts w:ascii="Garamond" w:hAnsi="Garamond" w:cs="Times New Roman"/>
          <w:sz w:val="24"/>
        </w:rPr>
        <w:t xml:space="preserve"> </w:t>
      </w:r>
      <w:r w:rsidRPr="001068AC">
        <w:rPr>
          <w:rFonts w:ascii="Garamond" w:hAnsi="Garamond" w:cs="Times New Roman"/>
          <w:b/>
          <w:sz w:val="24"/>
          <w:highlight w:val="cyan"/>
          <w:u w:val="single"/>
        </w:rPr>
        <w:t>dominance</w:t>
      </w:r>
      <w:r w:rsidRPr="001068AC">
        <w:rPr>
          <w:rFonts w:ascii="Garamond" w:hAnsi="Garamond" w:cs="Times New Roman"/>
          <w:sz w:val="24"/>
          <w:highlight w:val="cyan"/>
        </w:rPr>
        <w:t xml:space="preserve"> </w:t>
      </w:r>
      <w:r w:rsidRPr="001068AC">
        <w:rPr>
          <w:rFonts w:ascii="Garamond" w:hAnsi="Garamond" w:cs="Times New Roman"/>
          <w:b/>
          <w:sz w:val="24"/>
          <w:highlight w:val="cyan"/>
          <w:u w:val="single"/>
        </w:rPr>
        <w:t>over animals through</w:t>
      </w:r>
      <w:r w:rsidRPr="001068AC">
        <w:rPr>
          <w:rFonts w:ascii="Garamond" w:hAnsi="Garamond" w:cs="Times New Roman"/>
          <w:sz w:val="24"/>
          <w:highlight w:val="cyan"/>
        </w:rPr>
        <w:t xml:space="preserve"> </w:t>
      </w:r>
      <w:r w:rsidRPr="0043331B">
        <w:rPr>
          <w:rFonts w:ascii="Garamond" w:hAnsi="Garamond" w:cs="Times New Roman"/>
          <w:sz w:val="10"/>
          <w:szCs w:val="10"/>
        </w:rPr>
        <w:t>“domestication.” In animal</w:t>
      </w:r>
      <w:r w:rsidRPr="00F57882">
        <w:rPr>
          <w:rFonts w:ascii="Garamond" w:hAnsi="Garamond" w:cs="Times New Roman"/>
          <w:sz w:val="24"/>
        </w:rPr>
        <w:t xml:space="preserve"> </w:t>
      </w:r>
      <w:r w:rsidRPr="001068AC">
        <w:rPr>
          <w:rFonts w:ascii="Garamond" w:hAnsi="Garamond" w:cs="Times New Roman"/>
          <w:b/>
          <w:sz w:val="24"/>
          <w:highlight w:val="cyan"/>
          <w:u w:val="single"/>
        </w:rPr>
        <w:t>domestication</w:t>
      </w:r>
      <w:r w:rsidRPr="001068AC">
        <w:rPr>
          <w:rFonts w:ascii="Garamond" w:hAnsi="Garamond" w:cs="Times New Roman"/>
          <w:sz w:val="24"/>
          <w:highlight w:val="cyan"/>
        </w:rPr>
        <w:t xml:space="preserve"> </w:t>
      </w:r>
      <w:r w:rsidRPr="0043331B">
        <w:rPr>
          <w:rFonts w:ascii="Garamond" w:hAnsi="Garamond" w:cs="Times New Roman"/>
          <w:sz w:val="10"/>
          <w:szCs w:val="10"/>
        </w:rPr>
        <w:t>(often a euphemism disguising coercion and cruelty), humans began to exploit animals for purposes such as obtaining food, milk, clothing, plowing, and transportation.</w:t>
      </w:r>
      <w:r w:rsidRPr="00F57882">
        <w:rPr>
          <w:rFonts w:ascii="Garamond" w:hAnsi="Garamond" w:cs="Times New Roman"/>
          <w:sz w:val="24"/>
        </w:rPr>
        <w:t xml:space="preserve"> </w:t>
      </w:r>
      <w:r w:rsidRPr="00C061C3">
        <w:rPr>
          <w:rFonts w:ascii="Garamond" w:hAnsi="Garamond" w:cs="Times New Roman"/>
          <w:b/>
          <w:sz w:val="24"/>
          <w:highlight w:val="cyan"/>
          <w:u w:val="single"/>
        </w:rPr>
        <w:t>As they gained</w:t>
      </w:r>
      <w:r w:rsidRPr="00C061C3">
        <w:rPr>
          <w:rFonts w:ascii="Garamond" w:hAnsi="Garamond" w:cs="Times New Roman"/>
          <w:sz w:val="24"/>
          <w:highlight w:val="cyan"/>
        </w:rPr>
        <w:t xml:space="preserve"> </w:t>
      </w:r>
      <w:r w:rsidRPr="0043331B">
        <w:rPr>
          <w:rFonts w:ascii="Garamond" w:hAnsi="Garamond" w:cs="Times New Roman"/>
          <w:sz w:val="10"/>
          <w:szCs w:val="10"/>
        </w:rPr>
        <w:t>increasing</w:t>
      </w:r>
      <w:r w:rsidRPr="00F57882">
        <w:rPr>
          <w:rFonts w:ascii="Garamond" w:hAnsi="Garamond" w:cs="Times New Roman"/>
          <w:sz w:val="24"/>
        </w:rPr>
        <w:t xml:space="preserve"> </w:t>
      </w:r>
      <w:r w:rsidRPr="00C061C3">
        <w:rPr>
          <w:rFonts w:ascii="Garamond" w:hAnsi="Garamond" w:cs="Times New Roman"/>
          <w:b/>
          <w:sz w:val="24"/>
          <w:highlight w:val="cyan"/>
          <w:u w:val="single"/>
        </w:rPr>
        <w:t>control</w:t>
      </w:r>
      <w:r w:rsidRPr="00C061C3">
        <w:rPr>
          <w:rFonts w:ascii="Garamond" w:hAnsi="Garamond" w:cs="Times New Roman"/>
          <w:sz w:val="24"/>
          <w:highlight w:val="cyan"/>
        </w:rPr>
        <w:t xml:space="preserve"> </w:t>
      </w:r>
      <w:r w:rsidRPr="0043331B">
        <w:rPr>
          <w:rFonts w:ascii="Garamond" w:hAnsi="Garamond" w:cs="Times New Roman"/>
          <w:sz w:val="10"/>
          <w:szCs w:val="10"/>
        </w:rPr>
        <w:t>over the lives and labor power of animals,</w:t>
      </w:r>
      <w:r w:rsidRPr="00F57882">
        <w:rPr>
          <w:rFonts w:ascii="Garamond" w:hAnsi="Garamond" w:cs="Times New Roman"/>
          <w:sz w:val="24"/>
        </w:rPr>
        <w:t xml:space="preserve"> </w:t>
      </w:r>
      <w:r w:rsidRPr="00C061C3">
        <w:rPr>
          <w:rFonts w:ascii="Garamond" w:hAnsi="Garamond" w:cs="Times New Roman"/>
          <w:b/>
          <w:sz w:val="24"/>
          <w:highlight w:val="cyan"/>
          <w:u w:val="single"/>
        </w:rPr>
        <w:t>humans bred them for desired traits</w:t>
      </w:r>
      <w:r w:rsidRPr="00C061C3">
        <w:rPr>
          <w:rFonts w:ascii="Garamond" w:hAnsi="Garamond" w:cs="Times New Roman"/>
          <w:sz w:val="24"/>
          <w:highlight w:val="cyan"/>
        </w:rPr>
        <w:t xml:space="preserve"> </w:t>
      </w:r>
      <w:r w:rsidRPr="0043331B">
        <w:rPr>
          <w:rFonts w:ascii="Garamond" w:hAnsi="Garamond" w:cs="Times New Roman"/>
          <w:sz w:val="10"/>
          <w:szCs w:val="10"/>
        </w:rPr>
        <w:t>and controlled them in various ways, such as castrating males to make them more docile.</w:t>
      </w:r>
      <w:r w:rsidRPr="00F57882">
        <w:rPr>
          <w:rFonts w:ascii="Garamond" w:hAnsi="Garamond" w:cs="Times New Roman"/>
          <w:sz w:val="24"/>
        </w:rPr>
        <w:t xml:space="preserve"> </w:t>
      </w:r>
      <w:r w:rsidRPr="00C061C3">
        <w:rPr>
          <w:rFonts w:ascii="Garamond" w:hAnsi="Garamond" w:cs="Times New Roman"/>
          <w:b/>
          <w:sz w:val="24"/>
          <w:highlight w:val="cyan"/>
          <w:u w:val="single"/>
        </w:rPr>
        <w:t>To</w:t>
      </w:r>
      <w:r w:rsidRPr="00C061C3">
        <w:rPr>
          <w:rFonts w:ascii="Garamond" w:hAnsi="Garamond" w:cs="Times New Roman"/>
          <w:sz w:val="24"/>
          <w:highlight w:val="cyan"/>
        </w:rPr>
        <w:t xml:space="preserve"> </w:t>
      </w:r>
      <w:r w:rsidRPr="0043331B">
        <w:rPr>
          <w:rFonts w:ascii="Garamond" w:hAnsi="Garamond" w:cs="Times New Roman"/>
          <w:sz w:val="10"/>
          <w:szCs w:val="10"/>
        </w:rPr>
        <w:t>conquer,</w:t>
      </w:r>
      <w:r w:rsidRPr="00F57882">
        <w:rPr>
          <w:rFonts w:ascii="Garamond" w:hAnsi="Garamond" w:cs="Times New Roman"/>
          <w:sz w:val="24"/>
        </w:rPr>
        <w:t xml:space="preserve"> </w:t>
      </w:r>
      <w:r w:rsidRPr="00C061C3">
        <w:rPr>
          <w:rFonts w:ascii="Garamond" w:hAnsi="Garamond" w:cs="Times New Roman"/>
          <w:b/>
          <w:sz w:val="24"/>
          <w:highlight w:val="cyan"/>
          <w:u w:val="single"/>
        </w:rPr>
        <w:t>enslave</w:t>
      </w:r>
      <w:r w:rsidRPr="0043331B">
        <w:rPr>
          <w:rFonts w:ascii="Garamond" w:hAnsi="Garamond" w:cs="Times New Roman"/>
          <w:sz w:val="10"/>
          <w:szCs w:val="10"/>
        </w:rPr>
        <w:t>, and claim</w:t>
      </w:r>
      <w:r w:rsidRPr="00F57882">
        <w:rPr>
          <w:rFonts w:ascii="Garamond" w:hAnsi="Garamond" w:cs="Times New Roman"/>
          <w:sz w:val="24"/>
        </w:rPr>
        <w:t xml:space="preserve"> </w:t>
      </w:r>
      <w:r w:rsidRPr="00C061C3">
        <w:rPr>
          <w:rFonts w:ascii="Garamond" w:hAnsi="Garamond" w:cs="Times New Roman"/>
          <w:b/>
          <w:sz w:val="24"/>
          <w:highlight w:val="cyan"/>
          <w:u w:val="single"/>
        </w:rPr>
        <w:t>animals as their own property, humans developed</w:t>
      </w:r>
      <w:r w:rsidRPr="00C061C3">
        <w:rPr>
          <w:rFonts w:ascii="Garamond" w:hAnsi="Garamond" w:cs="Times New Roman"/>
          <w:sz w:val="24"/>
          <w:highlight w:val="cyan"/>
        </w:rPr>
        <w:t xml:space="preserve"> </w:t>
      </w:r>
      <w:r w:rsidRPr="0043331B">
        <w:rPr>
          <w:rFonts w:ascii="Garamond" w:hAnsi="Garamond" w:cs="Times New Roman"/>
          <w:sz w:val="10"/>
          <w:szCs w:val="10"/>
        </w:rPr>
        <w:t>numerous</w:t>
      </w:r>
      <w:r w:rsidRPr="00F57882">
        <w:rPr>
          <w:rFonts w:ascii="Garamond" w:hAnsi="Garamond" w:cs="Times New Roman"/>
          <w:sz w:val="24"/>
        </w:rPr>
        <w:t xml:space="preserve"> </w:t>
      </w:r>
      <w:r w:rsidRPr="0043331B">
        <w:rPr>
          <w:rFonts w:ascii="Garamond" w:hAnsi="Garamond" w:cs="Times New Roman"/>
          <w:sz w:val="10"/>
          <w:szCs w:val="10"/>
        </w:rPr>
        <w:t>technologies, such as pens,</w:t>
      </w:r>
      <w:r w:rsidRPr="00F57882">
        <w:rPr>
          <w:rFonts w:ascii="Garamond" w:hAnsi="Garamond" w:cs="Times New Roman"/>
          <w:sz w:val="24"/>
        </w:rPr>
        <w:t xml:space="preserve"> </w:t>
      </w:r>
      <w:r w:rsidRPr="00C061C3">
        <w:rPr>
          <w:rFonts w:ascii="Garamond" w:hAnsi="Garamond" w:cs="Times New Roman"/>
          <w:b/>
          <w:sz w:val="24"/>
          <w:highlight w:val="cyan"/>
          <w:u w:val="single"/>
        </w:rPr>
        <w:t>cages</w:t>
      </w:r>
      <w:r w:rsidRPr="00F57882">
        <w:rPr>
          <w:rFonts w:ascii="Garamond" w:hAnsi="Garamond" w:cs="Times New Roman"/>
          <w:sz w:val="24"/>
        </w:rPr>
        <w:t xml:space="preserve">, </w:t>
      </w:r>
      <w:r w:rsidRPr="0043331B">
        <w:rPr>
          <w:rFonts w:ascii="Garamond" w:hAnsi="Garamond" w:cs="Times New Roman"/>
          <w:sz w:val="10"/>
          <w:szCs w:val="10"/>
        </w:rPr>
        <w:t>collars, ropes,</w:t>
      </w:r>
      <w:r w:rsidRPr="00F57882">
        <w:rPr>
          <w:rFonts w:ascii="Garamond" w:hAnsi="Garamond" w:cs="Times New Roman"/>
          <w:sz w:val="24"/>
        </w:rPr>
        <w:t xml:space="preserve"> </w:t>
      </w:r>
      <w:r w:rsidRPr="00C061C3">
        <w:rPr>
          <w:rFonts w:ascii="Garamond" w:hAnsi="Garamond" w:cs="Times New Roman"/>
          <w:b/>
          <w:sz w:val="24"/>
          <w:highlight w:val="cyan"/>
          <w:u w:val="single"/>
        </w:rPr>
        <w:t>chains, and branding irons. The domination of animals paved the way for the domination of humans</w:t>
      </w:r>
      <w:r w:rsidRPr="00F57882">
        <w:rPr>
          <w:rFonts w:ascii="Garamond" w:hAnsi="Garamond" w:cs="Times New Roman"/>
          <w:sz w:val="24"/>
        </w:rPr>
        <w:t xml:space="preserve">. </w:t>
      </w:r>
      <w:r w:rsidRPr="0043331B">
        <w:rPr>
          <w:rFonts w:ascii="Garamond" w:hAnsi="Garamond" w:cs="Times New Roman"/>
          <w:sz w:val="10"/>
          <w:szCs w:val="10"/>
        </w:rPr>
        <w:t>The sexual subjugation of women, Patterson suggests, was modeled after the domestication of animals, such that men began to control women’s reproductive capacity, to enforce repressive sexual norms, and to rape them as they forced breeding in their animals. Not coincidentally, Patterson argues, slavery emerged in the same region of the Middle East that spawned agriculture, and, in fact, developed as an extension of animal domestication practices. In areas like Sumer, slaves were managed like livestock, and males were castrated and forced to work along with females. In the fifteenth century,</w:t>
      </w:r>
      <w:r w:rsidRPr="00F57882">
        <w:rPr>
          <w:rFonts w:ascii="Garamond" w:hAnsi="Garamond" w:cs="Times New Roman"/>
          <w:sz w:val="24"/>
        </w:rPr>
        <w:t xml:space="preserve"> </w:t>
      </w:r>
      <w:r w:rsidRPr="0095538B">
        <w:rPr>
          <w:rFonts w:ascii="Garamond" w:hAnsi="Garamond" w:cs="Times New Roman"/>
          <w:b/>
          <w:sz w:val="24"/>
          <w:highlight w:val="cyan"/>
          <w:u w:val="single"/>
        </w:rPr>
        <w:t>when Europeans began</w:t>
      </w:r>
      <w:r w:rsidRPr="00F57882">
        <w:rPr>
          <w:rFonts w:ascii="Garamond" w:hAnsi="Garamond" w:cs="Times New Roman"/>
          <w:sz w:val="24"/>
        </w:rPr>
        <w:t xml:space="preserve"> </w:t>
      </w:r>
      <w:r w:rsidRPr="0043331B">
        <w:rPr>
          <w:rFonts w:ascii="Garamond" w:hAnsi="Garamond" w:cs="Times New Roman"/>
          <w:sz w:val="10"/>
          <w:szCs w:val="10"/>
        </w:rPr>
        <w:t>the</w:t>
      </w:r>
      <w:r w:rsidRPr="00F57882">
        <w:rPr>
          <w:rFonts w:ascii="Garamond" w:hAnsi="Garamond" w:cs="Times New Roman"/>
          <w:sz w:val="24"/>
        </w:rPr>
        <w:t xml:space="preserve"> </w:t>
      </w:r>
      <w:r w:rsidRPr="0095538B">
        <w:rPr>
          <w:rFonts w:ascii="Garamond" w:hAnsi="Garamond" w:cs="Times New Roman"/>
          <w:b/>
          <w:sz w:val="24"/>
          <w:highlight w:val="cyan"/>
          <w:u w:val="single"/>
        </w:rPr>
        <w:t>colonization</w:t>
      </w:r>
      <w:r w:rsidRPr="0095538B">
        <w:rPr>
          <w:rFonts w:ascii="Garamond" w:hAnsi="Garamond" w:cs="Times New Roman"/>
          <w:sz w:val="24"/>
          <w:highlight w:val="cyan"/>
        </w:rPr>
        <w:t xml:space="preserve"> </w:t>
      </w:r>
      <w:r w:rsidRPr="0043331B">
        <w:rPr>
          <w:rFonts w:ascii="Garamond" w:hAnsi="Garamond" w:cs="Times New Roman"/>
          <w:sz w:val="10"/>
          <w:szCs w:val="10"/>
        </w:rPr>
        <w:t>of Africa and Spain introduced the first international slave markets,</w:t>
      </w:r>
      <w:r w:rsidRPr="00F57882">
        <w:rPr>
          <w:rFonts w:ascii="Garamond" w:hAnsi="Garamond" w:cs="Times New Roman"/>
          <w:sz w:val="24"/>
        </w:rPr>
        <w:t xml:space="preserve"> </w:t>
      </w:r>
      <w:r w:rsidRPr="0095538B">
        <w:rPr>
          <w:rFonts w:ascii="Garamond" w:hAnsi="Garamond" w:cs="Times New Roman"/>
          <w:b/>
          <w:sz w:val="24"/>
          <w:highlight w:val="cyan"/>
          <w:u w:val="single"/>
        </w:rPr>
        <w:t>the</w:t>
      </w:r>
      <w:r w:rsidRPr="0095538B">
        <w:rPr>
          <w:rFonts w:ascii="Garamond" w:hAnsi="Garamond" w:cs="Times New Roman"/>
          <w:sz w:val="24"/>
          <w:highlight w:val="cyan"/>
        </w:rPr>
        <w:t xml:space="preserve"> </w:t>
      </w:r>
      <w:r w:rsidRPr="0043331B">
        <w:rPr>
          <w:rFonts w:ascii="Garamond" w:hAnsi="Garamond" w:cs="Times New Roman"/>
          <w:sz w:val="10"/>
          <w:szCs w:val="10"/>
        </w:rPr>
        <w:t>metaphors,</w:t>
      </w:r>
      <w:r w:rsidRPr="00F57882">
        <w:rPr>
          <w:rFonts w:ascii="Garamond" w:hAnsi="Garamond" w:cs="Times New Roman"/>
          <w:sz w:val="24"/>
        </w:rPr>
        <w:t xml:space="preserve"> </w:t>
      </w:r>
      <w:r w:rsidRPr="0095538B">
        <w:rPr>
          <w:rFonts w:ascii="Garamond" w:hAnsi="Garamond" w:cs="Times New Roman"/>
          <w:b/>
          <w:sz w:val="24"/>
          <w:highlight w:val="cyan"/>
          <w:u w:val="single"/>
        </w:rPr>
        <w:t>models, and technologies used to exploit animal</w:t>
      </w:r>
      <w:r>
        <w:rPr>
          <w:rFonts w:ascii="Garamond" w:hAnsi="Garamond" w:cs="Times New Roman"/>
          <w:b/>
          <w:sz w:val="24"/>
          <w:highlight w:val="cyan"/>
          <w:u w:val="single"/>
        </w:rPr>
        <w:t>[s]</w:t>
      </w:r>
      <w:r w:rsidRPr="0095538B">
        <w:rPr>
          <w:rFonts w:ascii="Garamond" w:hAnsi="Garamond" w:cs="Times New Roman"/>
          <w:sz w:val="24"/>
          <w:highlight w:val="cyan"/>
        </w:rPr>
        <w:t xml:space="preserve"> </w:t>
      </w:r>
      <w:r w:rsidRPr="0043331B">
        <w:rPr>
          <w:rFonts w:ascii="Garamond" w:hAnsi="Garamond" w:cs="Times New Roman"/>
          <w:sz w:val="10"/>
          <w:szCs w:val="10"/>
        </w:rPr>
        <w:t>slaves</w:t>
      </w:r>
      <w:r w:rsidRPr="00F57882">
        <w:rPr>
          <w:rFonts w:ascii="Garamond" w:hAnsi="Garamond" w:cs="Times New Roman"/>
          <w:sz w:val="24"/>
        </w:rPr>
        <w:t xml:space="preserve"> </w:t>
      </w:r>
      <w:r w:rsidRPr="0095538B">
        <w:rPr>
          <w:rFonts w:ascii="Garamond" w:hAnsi="Garamond" w:cs="Times New Roman"/>
          <w:b/>
          <w:sz w:val="24"/>
          <w:highlight w:val="cyan"/>
          <w:u w:val="single"/>
        </w:rPr>
        <w:t>were applied with equal cruelty</w:t>
      </w:r>
      <w:r w:rsidRPr="0095538B">
        <w:rPr>
          <w:rFonts w:ascii="Garamond" w:hAnsi="Garamond" w:cs="Times New Roman"/>
          <w:sz w:val="24"/>
          <w:highlight w:val="cyan"/>
        </w:rPr>
        <w:t xml:space="preserve"> </w:t>
      </w:r>
      <w:r w:rsidRPr="0043331B">
        <w:rPr>
          <w:rFonts w:ascii="Garamond" w:hAnsi="Garamond" w:cs="Times New Roman"/>
          <w:sz w:val="10"/>
          <w:szCs w:val="10"/>
        </w:rPr>
        <w:t>and</w:t>
      </w:r>
      <w:r w:rsidRPr="00F57882">
        <w:rPr>
          <w:rFonts w:ascii="Garamond" w:hAnsi="Garamond" w:cs="Times New Roman"/>
          <w:sz w:val="24"/>
        </w:rPr>
        <w:t xml:space="preserve"> </w:t>
      </w:r>
      <w:r w:rsidRPr="0043331B">
        <w:rPr>
          <w:rFonts w:ascii="Garamond" w:hAnsi="Garamond" w:cs="Times New Roman"/>
          <w:sz w:val="10"/>
          <w:szCs w:val="10"/>
        </w:rPr>
        <w:t>force</w:t>
      </w:r>
      <w:r w:rsidRPr="00F57882">
        <w:rPr>
          <w:rFonts w:ascii="Garamond" w:hAnsi="Garamond" w:cs="Times New Roman"/>
          <w:sz w:val="24"/>
        </w:rPr>
        <w:t xml:space="preserve"> </w:t>
      </w:r>
      <w:r w:rsidRPr="0095538B">
        <w:rPr>
          <w:rFonts w:ascii="Garamond" w:hAnsi="Garamond" w:cs="Times New Roman"/>
          <w:b/>
          <w:sz w:val="24"/>
          <w:highlight w:val="cyan"/>
          <w:u w:val="single"/>
        </w:rPr>
        <w:t xml:space="preserve">to </w:t>
      </w:r>
      <w:r w:rsidRPr="00680252">
        <w:rPr>
          <w:rFonts w:ascii="Garamond" w:hAnsi="Garamond" w:cs="Times New Roman"/>
          <w:sz w:val="10"/>
          <w:szCs w:val="10"/>
        </w:rPr>
        <w:t>human</w:t>
      </w:r>
      <w:r w:rsidRPr="00680252">
        <w:rPr>
          <w:rFonts w:ascii="Garamond" w:hAnsi="Garamond" w:cs="Times New Roman"/>
          <w:b/>
          <w:sz w:val="24"/>
          <w:u w:val="single"/>
        </w:rPr>
        <w:t xml:space="preserve"> </w:t>
      </w:r>
      <w:r w:rsidRPr="0095538B">
        <w:rPr>
          <w:rFonts w:ascii="Garamond" w:hAnsi="Garamond" w:cs="Times New Roman"/>
          <w:b/>
          <w:sz w:val="24"/>
          <w:highlight w:val="cyan"/>
          <w:u w:val="single"/>
        </w:rPr>
        <w:t>slaves. Stealing Africans from their native environment</w:t>
      </w:r>
      <w:r w:rsidRPr="0095538B">
        <w:rPr>
          <w:rFonts w:ascii="Garamond" w:hAnsi="Garamond" w:cs="Times New Roman"/>
          <w:sz w:val="24"/>
          <w:highlight w:val="cyan"/>
        </w:rPr>
        <w:t xml:space="preserve"> </w:t>
      </w:r>
      <w:r w:rsidRPr="0043331B">
        <w:rPr>
          <w:rFonts w:ascii="Garamond" w:hAnsi="Garamond" w:cs="Times New Roman"/>
          <w:sz w:val="10"/>
          <w:szCs w:val="10"/>
        </w:rPr>
        <w:t>and homeland, breaking up families who scream in anguish,</w:t>
      </w:r>
      <w:r w:rsidRPr="00F57882">
        <w:rPr>
          <w:rFonts w:ascii="Garamond" w:hAnsi="Garamond" w:cs="Times New Roman"/>
          <w:sz w:val="24"/>
        </w:rPr>
        <w:t xml:space="preserve"> </w:t>
      </w:r>
      <w:r w:rsidRPr="0095538B">
        <w:rPr>
          <w:rFonts w:ascii="Garamond" w:hAnsi="Garamond" w:cs="Times New Roman"/>
          <w:b/>
          <w:sz w:val="24"/>
          <w:highlight w:val="cyan"/>
          <w:u w:val="single"/>
        </w:rPr>
        <w:t>wrapping chains around</w:t>
      </w:r>
      <w:r w:rsidRPr="0095538B">
        <w:rPr>
          <w:rFonts w:ascii="Garamond" w:hAnsi="Garamond" w:cs="Times New Roman"/>
          <w:sz w:val="24"/>
          <w:highlight w:val="cyan"/>
        </w:rPr>
        <w:t xml:space="preserve"> </w:t>
      </w:r>
      <w:r w:rsidRPr="0043331B">
        <w:rPr>
          <w:rFonts w:ascii="Garamond" w:hAnsi="Garamond" w:cs="Times New Roman"/>
          <w:sz w:val="10"/>
          <w:szCs w:val="10"/>
        </w:rPr>
        <w:t>slaves’ bodies, shipping</w:t>
      </w:r>
      <w:r w:rsidRPr="00F57882">
        <w:rPr>
          <w:rFonts w:ascii="Garamond" w:hAnsi="Garamond" w:cs="Times New Roman"/>
          <w:sz w:val="24"/>
        </w:rPr>
        <w:t xml:space="preserve"> </w:t>
      </w:r>
      <w:r w:rsidRPr="0095538B">
        <w:rPr>
          <w:rFonts w:ascii="Garamond" w:hAnsi="Garamond" w:cs="Times New Roman"/>
          <w:b/>
          <w:sz w:val="24"/>
          <w:highlight w:val="cyan"/>
          <w:u w:val="single"/>
        </w:rPr>
        <w:t>them</w:t>
      </w:r>
      <w:r w:rsidRPr="0095538B">
        <w:rPr>
          <w:rFonts w:ascii="Garamond" w:hAnsi="Garamond" w:cs="Times New Roman"/>
          <w:sz w:val="24"/>
          <w:highlight w:val="cyan"/>
        </w:rPr>
        <w:t xml:space="preserve"> </w:t>
      </w:r>
      <w:r w:rsidRPr="0043331B">
        <w:rPr>
          <w:rFonts w:ascii="Garamond" w:hAnsi="Garamond" w:cs="Times New Roman"/>
          <w:sz w:val="10"/>
          <w:szCs w:val="10"/>
        </w:rPr>
        <w:t>in cramped quarters across continents for weeks or months with no regard for their needs or suffering,</w:t>
      </w:r>
      <w:r w:rsidRPr="00F57882">
        <w:rPr>
          <w:rFonts w:ascii="Garamond" w:hAnsi="Garamond" w:cs="Times New Roman"/>
          <w:sz w:val="24"/>
        </w:rPr>
        <w:t xml:space="preserve"> </w:t>
      </w:r>
      <w:r w:rsidRPr="0095538B">
        <w:rPr>
          <w:rFonts w:ascii="Garamond" w:hAnsi="Garamond" w:cs="Times New Roman"/>
          <w:b/>
          <w:sz w:val="24"/>
          <w:highlight w:val="cyan"/>
          <w:u w:val="single"/>
        </w:rPr>
        <w:t>branding their skin</w:t>
      </w:r>
      <w:r w:rsidRPr="0095538B">
        <w:rPr>
          <w:rFonts w:ascii="Garamond" w:hAnsi="Garamond" w:cs="Times New Roman"/>
          <w:sz w:val="24"/>
          <w:highlight w:val="cyan"/>
        </w:rPr>
        <w:t xml:space="preserve"> </w:t>
      </w:r>
      <w:r w:rsidRPr="0043331B">
        <w:rPr>
          <w:rFonts w:ascii="Garamond" w:hAnsi="Garamond" w:cs="Times New Roman"/>
          <w:sz w:val="10"/>
          <w:szCs w:val="10"/>
        </w:rPr>
        <w:t>with a hot iron</w:t>
      </w:r>
      <w:r w:rsidRPr="00F57882">
        <w:rPr>
          <w:rFonts w:ascii="Garamond" w:hAnsi="Garamond" w:cs="Times New Roman"/>
          <w:sz w:val="24"/>
        </w:rPr>
        <w:t xml:space="preserve"> </w:t>
      </w:r>
      <w:r w:rsidRPr="0095538B">
        <w:rPr>
          <w:rFonts w:ascii="Garamond" w:hAnsi="Garamond" w:cs="Times New Roman"/>
          <w:b/>
          <w:sz w:val="24"/>
          <w:highlight w:val="cyan"/>
          <w:u w:val="single"/>
        </w:rPr>
        <w:t>to mark them as property,</w:t>
      </w:r>
      <w:r w:rsidRPr="0095538B">
        <w:rPr>
          <w:rFonts w:ascii="Garamond" w:hAnsi="Garamond" w:cs="Times New Roman"/>
          <w:sz w:val="24"/>
          <w:highlight w:val="cyan"/>
        </w:rPr>
        <w:t xml:space="preserve"> </w:t>
      </w:r>
      <w:r w:rsidRPr="0043331B">
        <w:rPr>
          <w:rFonts w:ascii="Garamond" w:hAnsi="Garamond" w:cs="Times New Roman"/>
          <w:sz w:val="10"/>
          <w:szCs w:val="10"/>
        </w:rPr>
        <w:t>auctioning them as servants, breeding them for service and labor, exploiting them for profit, beating them in rages of hatred and anger, and killing them in vast numbers –</w:t>
      </w:r>
      <w:r w:rsidRPr="00F57882">
        <w:rPr>
          <w:rFonts w:ascii="Garamond" w:hAnsi="Garamond" w:cs="Times New Roman"/>
          <w:sz w:val="24"/>
        </w:rPr>
        <w:t xml:space="preserve"> </w:t>
      </w:r>
      <w:r w:rsidRPr="0095538B">
        <w:rPr>
          <w:rFonts w:ascii="Garamond" w:hAnsi="Garamond" w:cs="Times New Roman"/>
          <w:b/>
          <w:sz w:val="24"/>
          <w:highlight w:val="cyan"/>
          <w:u w:val="single"/>
        </w:rPr>
        <w:t>all these horrors</w:t>
      </w:r>
      <w:r w:rsidRPr="0095538B">
        <w:rPr>
          <w:rFonts w:ascii="Garamond" w:hAnsi="Garamond" w:cs="Times New Roman"/>
          <w:sz w:val="24"/>
          <w:highlight w:val="cyan"/>
        </w:rPr>
        <w:t xml:space="preserve"> </w:t>
      </w:r>
      <w:r w:rsidRPr="0043331B">
        <w:rPr>
          <w:rFonts w:ascii="Garamond" w:hAnsi="Garamond" w:cs="Times New Roman"/>
          <w:sz w:val="10"/>
          <w:szCs w:val="10"/>
        </w:rPr>
        <w:t>and countless others inflicted on black slaves</w:t>
      </w:r>
      <w:r w:rsidRPr="00F57882">
        <w:rPr>
          <w:rFonts w:ascii="Garamond" w:hAnsi="Garamond" w:cs="Times New Roman"/>
          <w:sz w:val="24"/>
        </w:rPr>
        <w:t xml:space="preserve"> </w:t>
      </w:r>
      <w:r w:rsidRPr="0095538B">
        <w:rPr>
          <w:rFonts w:ascii="Garamond" w:hAnsi="Garamond" w:cs="Times New Roman"/>
          <w:b/>
          <w:sz w:val="24"/>
          <w:highlight w:val="cyan"/>
          <w:u w:val="single"/>
        </w:rPr>
        <w:t>were developed</w:t>
      </w:r>
      <w:r w:rsidRPr="0095538B">
        <w:rPr>
          <w:rFonts w:ascii="Garamond" w:hAnsi="Garamond" w:cs="Times New Roman"/>
          <w:sz w:val="24"/>
          <w:highlight w:val="cyan"/>
        </w:rPr>
        <w:t xml:space="preserve"> </w:t>
      </w:r>
      <w:r w:rsidRPr="0043331B">
        <w:rPr>
          <w:rFonts w:ascii="Garamond" w:hAnsi="Garamond" w:cs="Times New Roman"/>
          <w:sz w:val="10"/>
          <w:szCs w:val="10"/>
        </w:rPr>
        <w:t>and perfected centuries earlier</w:t>
      </w:r>
      <w:r w:rsidRPr="00F57882">
        <w:rPr>
          <w:rFonts w:ascii="Garamond" w:hAnsi="Garamond" w:cs="Times New Roman"/>
          <w:sz w:val="24"/>
        </w:rPr>
        <w:t xml:space="preserve"> </w:t>
      </w:r>
      <w:r w:rsidRPr="0095538B">
        <w:rPr>
          <w:rFonts w:ascii="Garamond" w:hAnsi="Garamond" w:cs="Times New Roman"/>
          <w:b/>
          <w:sz w:val="24"/>
          <w:highlight w:val="cyan"/>
          <w:u w:val="single"/>
        </w:rPr>
        <w:t>through animal exploitation</w:t>
      </w:r>
      <w:r w:rsidRPr="0043331B">
        <w:rPr>
          <w:rFonts w:ascii="Garamond" w:hAnsi="Garamond" w:cs="Times New Roman"/>
          <w:sz w:val="10"/>
          <w:szCs w:val="10"/>
        </w:rPr>
        <w:t>. As the domestication of animals developed in agricultural society, humans lost the intimate connections they once had with animals. By the time of Aristotle, certainly, and with the bigoted assistance of medieval theologians such as St. Augustine and Thomas Aquinas, western humanity had developed an explicitly hierarchical worldview – that came to be known as the “Great Chain of Being” – used to position humans as the end to which all other beings were mere means.  Patterson underscores the crucial point that</w:t>
      </w:r>
      <w:r w:rsidRPr="00F57882">
        <w:rPr>
          <w:rFonts w:ascii="Garamond" w:hAnsi="Garamond" w:cs="Times New Roman"/>
          <w:sz w:val="24"/>
        </w:rPr>
        <w:t xml:space="preserve"> </w:t>
      </w:r>
      <w:r w:rsidRPr="00292DE9">
        <w:rPr>
          <w:rFonts w:ascii="Garamond" w:hAnsi="Garamond" w:cs="Times New Roman"/>
          <w:b/>
          <w:sz w:val="24"/>
          <w:highlight w:val="cyan"/>
          <w:u w:val="single"/>
        </w:rPr>
        <w:t>the domination of human</w:t>
      </w:r>
      <w:r w:rsidRPr="00F57882">
        <w:rPr>
          <w:rFonts w:ascii="Garamond" w:hAnsi="Garamond" w:cs="Times New Roman"/>
          <w:sz w:val="24"/>
        </w:rPr>
        <w:t xml:space="preserve"> </w:t>
      </w:r>
      <w:r w:rsidRPr="0043331B">
        <w:rPr>
          <w:rFonts w:ascii="Garamond" w:hAnsi="Garamond" w:cs="Times New Roman"/>
          <w:sz w:val="10"/>
          <w:szCs w:val="10"/>
        </w:rPr>
        <w:t>over human and its exercise through slavery, warfare, and genocide typically</w:t>
      </w:r>
      <w:r w:rsidRPr="00F57882">
        <w:rPr>
          <w:rFonts w:ascii="Garamond" w:hAnsi="Garamond" w:cs="Times New Roman"/>
          <w:sz w:val="24"/>
        </w:rPr>
        <w:t xml:space="preserve"> </w:t>
      </w:r>
      <w:r w:rsidRPr="00292DE9">
        <w:rPr>
          <w:rFonts w:ascii="Garamond" w:hAnsi="Garamond" w:cs="Times New Roman"/>
          <w:b/>
          <w:sz w:val="24"/>
          <w:highlight w:val="cyan"/>
          <w:u w:val="single"/>
        </w:rPr>
        <w:t>begins with the denigration of victims.</w:t>
      </w:r>
      <w:r w:rsidRPr="00F57882">
        <w:rPr>
          <w:rFonts w:ascii="Garamond" w:hAnsi="Garamond" w:cs="Times New Roman"/>
          <w:sz w:val="24"/>
        </w:rPr>
        <w:t xml:space="preserve"> </w:t>
      </w:r>
    </w:p>
    <w:p w14:paraId="700F3C21" w14:textId="77777777" w:rsidR="00C3206D" w:rsidRPr="00C3206D" w:rsidRDefault="00C3206D" w:rsidP="00C3206D">
      <w:pPr>
        <w:spacing w:line="360" w:lineRule="auto"/>
        <w:jc w:val="both"/>
        <w:rPr>
          <w:rFonts w:ascii="Garamond" w:hAnsi="Garamond" w:cs="Times New Roman"/>
          <w:sz w:val="10"/>
          <w:szCs w:val="10"/>
        </w:rPr>
      </w:pPr>
    </w:p>
    <w:p w14:paraId="40D9165C" w14:textId="66E3EEC0" w:rsidR="00C3206D" w:rsidRPr="00E7766E" w:rsidRDefault="00E7766E" w:rsidP="00C3206D">
      <w:pPr>
        <w:spacing w:line="360" w:lineRule="auto"/>
        <w:jc w:val="both"/>
        <w:rPr>
          <w:rFonts w:ascii="Garamond" w:hAnsi="Garamond" w:cs="Times New Roman"/>
          <w:sz w:val="24"/>
        </w:rPr>
      </w:pPr>
      <w:r>
        <w:rPr>
          <w:rFonts w:ascii="Garamond" w:hAnsi="Garamond" w:cs="Times New Roman"/>
          <w:b/>
          <w:sz w:val="24"/>
        </w:rPr>
        <w:t>C.</w:t>
      </w:r>
      <w:r>
        <w:rPr>
          <w:rFonts w:ascii="Garamond" w:hAnsi="Garamond" w:cs="Times New Roman"/>
          <w:sz w:val="24"/>
        </w:rPr>
        <w:t xml:space="preserve"> Anthropocentrism results in </w:t>
      </w:r>
      <w:r w:rsidR="00F20867">
        <w:rPr>
          <w:rFonts w:ascii="Garamond" w:hAnsi="Garamond" w:cs="Times New Roman"/>
          <w:sz w:val="24"/>
        </w:rPr>
        <w:t xml:space="preserve">both the </w:t>
      </w:r>
      <w:r>
        <w:rPr>
          <w:rFonts w:ascii="Garamond" w:hAnsi="Garamond" w:cs="Times New Roman"/>
          <w:sz w:val="24"/>
        </w:rPr>
        <w:t>extinction</w:t>
      </w:r>
      <w:r w:rsidR="00F20867">
        <w:rPr>
          <w:rFonts w:ascii="Garamond" w:hAnsi="Garamond" w:cs="Times New Roman"/>
          <w:sz w:val="24"/>
        </w:rPr>
        <w:t xml:space="preserve"> of life on Earth, but also our ontological death</w:t>
      </w:r>
      <w:r>
        <w:rPr>
          <w:rFonts w:ascii="Garamond" w:hAnsi="Garamond" w:cs="Times New Roman"/>
          <w:sz w:val="24"/>
        </w:rPr>
        <w:t xml:space="preserve"> – it corrupts and bankrupts our relationships with the natural world while also making ecocide inevitable.  The kritik holds th</w:t>
      </w:r>
      <w:r w:rsidR="00F20867">
        <w:rPr>
          <w:rFonts w:ascii="Garamond" w:hAnsi="Garamond" w:cs="Times New Roman"/>
          <w:sz w:val="24"/>
        </w:rPr>
        <w:t>e internal link to aff solvency, as</w:t>
      </w:r>
      <w:r>
        <w:rPr>
          <w:rFonts w:ascii="Garamond" w:hAnsi="Garamond" w:cs="Times New Roman"/>
          <w:sz w:val="24"/>
        </w:rPr>
        <w:t xml:space="preserve"> it’s impossible to protect the environment with an anthropocentric mindset. </w:t>
      </w:r>
      <w:r>
        <w:rPr>
          <w:rFonts w:ascii="Garamond" w:hAnsi="Garamond" w:cs="Times New Roman"/>
          <w:b/>
          <w:sz w:val="24"/>
        </w:rPr>
        <w:t>Gottlieb</w:t>
      </w:r>
      <w:r>
        <w:rPr>
          <w:rFonts w:ascii="Garamond" w:hAnsi="Garamond" w:cs="Times New Roman"/>
          <w:sz w:val="24"/>
        </w:rPr>
        <w:t xml:space="preserve"> explains,</w:t>
      </w:r>
    </w:p>
    <w:p w14:paraId="0A419A94" w14:textId="77777777" w:rsidR="00CB6D03" w:rsidRPr="00E7766E" w:rsidRDefault="00CB6D03" w:rsidP="00202CA1">
      <w:pPr>
        <w:spacing w:line="360" w:lineRule="auto"/>
        <w:jc w:val="both"/>
        <w:rPr>
          <w:rFonts w:ascii="Garamond" w:hAnsi="Garamond" w:cs="Times New Roman"/>
          <w:sz w:val="10"/>
          <w:szCs w:val="10"/>
        </w:rPr>
      </w:pPr>
    </w:p>
    <w:p w14:paraId="0E7B0B24" w14:textId="0BCD3DA7" w:rsidR="00F20867" w:rsidRPr="00F20867" w:rsidRDefault="00F20867" w:rsidP="00F20867">
      <w:pPr>
        <w:spacing w:line="360" w:lineRule="auto"/>
        <w:jc w:val="both"/>
        <w:rPr>
          <w:rFonts w:ascii="Garamond" w:hAnsi="Garamond" w:cs="Times New Roman"/>
          <w:sz w:val="24"/>
        </w:rPr>
      </w:pPr>
      <w:r w:rsidRPr="006E0E83">
        <w:rPr>
          <w:rFonts w:ascii="Garamond" w:hAnsi="Garamond" w:cs="Times New Roman"/>
          <w:sz w:val="10"/>
          <w:szCs w:val="10"/>
        </w:rPr>
        <w:t xml:space="preserve">Here I will at least begin in agreement with </w:t>
      </w:r>
      <w:proofErr w:type="spellStart"/>
      <w:r w:rsidRPr="006E0E83">
        <w:rPr>
          <w:rFonts w:ascii="Garamond" w:hAnsi="Garamond" w:cs="Times New Roman"/>
          <w:sz w:val="10"/>
          <w:szCs w:val="10"/>
        </w:rPr>
        <w:t>Levinas</w:t>
      </w:r>
      <w:proofErr w:type="spellEnd"/>
      <w:r w:rsidRPr="006E0E83">
        <w:rPr>
          <w:rFonts w:ascii="Garamond" w:hAnsi="Garamond" w:cs="Times New Roman"/>
          <w:sz w:val="10"/>
          <w:szCs w:val="10"/>
        </w:rPr>
        <w:t xml:space="preserve">. As he rejects an ethics proceeding on the basis of self-interest, so I believe </w:t>
      </w:r>
      <w:r w:rsidRPr="006E0E83">
        <w:rPr>
          <w:rFonts w:ascii="Garamond" w:hAnsi="Garamond" w:cs="Times New Roman"/>
          <w:bCs/>
          <w:sz w:val="10"/>
          <w:szCs w:val="10"/>
        </w:rPr>
        <w:t>the anthropocentric perspectives of conservation or liberal environmentalism cannot take us far enough.</w:t>
      </w:r>
      <w:r w:rsidRPr="00F20867">
        <w:rPr>
          <w:rFonts w:ascii="Garamond" w:hAnsi="Garamond" w:cs="Times New Roman"/>
          <w:bCs/>
          <w:sz w:val="24"/>
        </w:rPr>
        <w:t xml:space="preserve"> </w:t>
      </w:r>
      <w:r w:rsidRPr="00F20867">
        <w:rPr>
          <w:rFonts w:ascii="Garamond" w:hAnsi="Garamond" w:cs="Times New Roman"/>
          <w:b/>
          <w:bCs/>
          <w:sz w:val="24"/>
          <w:highlight w:val="cyan"/>
          <w:u w:val="single"/>
        </w:rPr>
        <w:t>Our relations with nonhuman nature are poisoned</w:t>
      </w:r>
      <w:r w:rsidRPr="00F20867">
        <w:rPr>
          <w:rFonts w:ascii="Garamond" w:hAnsi="Garamond" w:cs="Times New Roman"/>
          <w:bCs/>
          <w:sz w:val="24"/>
          <w:highlight w:val="cyan"/>
        </w:rPr>
        <w:t xml:space="preserve"> </w:t>
      </w:r>
      <w:r w:rsidRPr="006E0E83">
        <w:rPr>
          <w:rFonts w:ascii="Garamond" w:hAnsi="Garamond" w:cs="Times New Roman"/>
          <w:bCs/>
          <w:sz w:val="10"/>
          <w:szCs w:val="10"/>
        </w:rPr>
        <w:t>and</w:t>
      </w:r>
      <w:r w:rsidRPr="00F20867">
        <w:rPr>
          <w:rFonts w:ascii="Garamond" w:hAnsi="Garamond" w:cs="Times New Roman"/>
          <w:bCs/>
          <w:sz w:val="24"/>
        </w:rPr>
        <w:t xml:space="preserve"> </w:t>
      </w:r>
      <w:r w:rsidRPr="00F20867">
        <w:rPr>
          <w:rFonts w:ascii="Garamond" w:hAnsi="Garamond" w:cs="Times New Roman"/>
          <w:b/>
          <w:bCs/>
          <w:sz w:val="24"/>
          <w:highlight w:val="cyan"/>
          <w:u w:val="single"/>
        </w:rPr>
        <w:t>not</w:t>
      </w:r>
      <w:r w:rsidRPr="00F20867">
        <w:rPr>
          <w:rFonts w:ascii="Garamond" w:hAnsi="Garamond" w:cs="Times New Roman"/>
          <w:bCs/>
          <w:sz w:val="24"/>
          <w:highlight w:val="cyan"/>
        </w:rPr>
        <w:t xml:space="preserve"> </w:t>
      </w:r>
      <w:r w:rsidRPr="006E0E83">
        <w:rPr>
          <w:rFonts w:ascii="Garamond" w:hAnsi="Garamond" w:cs="Times New Roman"/>
          <w:bCs/>
          <w:sz w:val="10"/>
          <w:szCs w:val="10"/>
        </w:rPr>
        <w:t>just</w:t>
      </w:r>
      <w:r w:rsidRPr="00F20867">
        <w:rPr>
          <w:rFonts w:ascii="Garamond" w:hAnsi="Garamond" w:cs="Times New Roman"/>
          <w:bCs/>
          <w:sz w:val="24"/>
        </w:rPr>
        <w:t xml:space="preserve"> </w:t>
      </w:r>
      <w:r w:rsidRPr="00F20867">
        <w:rPr>
          <w:rFonts w:ascii="Garamond" w:hAnsi="Garamond" w:cs="Times New Roman"/>
          <w:b/>
          <w:bCs/>
          <w:sz w:val="24"/>
          <w:highlight w:val="cyan"/>
          <w:u w:val="single"/>
        </w:rPr>
        <w:t>because</w:t>
      </w:r>
      <w:r w:rsidRPr="00F20867">
        <w:rPr>
          <w:rFonts w:ascii="Garamond" w:hAnsi="Garamond" w:cs="Times New Roman"/>
          <w:bCs/>
          <w:sz w:val="24"/>
          <w:highlight w:val="cyan"/>
        </w:rPr>
        <w:t xml:space="preserve"> </w:t>
      </w:r>
      <w:r w:rsidRPr="006E0E83">
        <w:rPr>
          <w:rFonts w:ascii="Garamond" w:hAnsi="Garamond" w:cs="Times New Roman"/>
          <w:bCs/>
          <w:sz w:val="10"/>
          <w:szCs w:val="10"/>
        </w:rPr>
        <w:t>we have set up feedback loops that already lead to mass starvations,</w:t>
      </w:r>
      <w:r w:rsidRPr="00F20867">
        <w:rPr>
          <w:rFonts w:ascii="Garamond" w:hAnsi="Garamond" w:cs="Times New Roman"/>
          <w:bCs/>
          <w:sz w:val="24"/>
        </w:rPr>
        <w:t xml:space="preserve"> </w:t>
      </w:r>
      <w:r w:rsidRPr="00F20867">
        <w:rPr>
          <w:rFonts w:ascii="Garamond" w:hAnsi="Garamond" w:cs="Times New Roman"/>
          <w:b/>
          <w:bCs/>
          <w:sz w:val="24"/>
          <w:highlight w:val="cyan"/>
          <w:u w:val="single"/>
        </w:rPr>
        <w:t>skyrocketing environmental disease rates, and devastation of natural resources</w:t>
      </w:r>
      <w:r w:rsidRPr="006E0E83">
        <w:rPr>
          <w:rFonts w:ascii="Garamond" w:hAnsi="Garamond" w:cs="Times New Roman"/>
          <w:sz w:val="10"/>
          <w:szCs w:val="10"/>
        </w:rPr>
        <w:t xml:space="preserve">. </w:t>
      </w:r>
      <w:r w:rsidRPr="006E0E83">
        <w:rPr>
          <w:rFonts w:ascii="Garamond" w:hAnsi="Garamond" w:cs="Times New Roman"/>
          <w:bCs/>
          <w:sz w:val="10"/>
          <w:szCs w:val="10"/>
        </w:rPr>
        <w:t>The problem with ecocide is not just that it hurts human beings.</w:t>
      </w:r>
      <w:r w:rsidRPr="00F20867">
        <w:rPr>
          <w:rFonts w:ascii="Garamond" w:hAnsi="Garamond" w:cs="Times New Roman"/>
          <w:bCs/>
          <w:sz w:val="24"/>
        </w:rPr>
        <w:t xml:space="preserve"> </w:t>
      </w:r>
      <w:r w:rsidRPr="00F20867">
        <w:rPr>
          <w:rFonts w:ascii="Garamond" w:hAnsi="Garamond" w:cs="Times New Roman"/>
          <w:b/>
          <w:bCs/>
          <w:sz w:val="24"/>
          <w:highlight w:val="cyan"/>
          <w:u w:val="single"/>
        </w:rPr>
        <w:t>Our uncaring violence also</w:t>
      </w:r>
      <w:r w:rsidRPr="00F20867">
        <w:rPr>
          <w:rFonts w:ascii="Garamond" w:hAnsi="Garamond" w:cs="Times New Roman"/>
          <w:bCs/>
          <w:sz w:val="24"/>
          <w:highlight w:val="cyan"/>
        </w:rPr>
        <w:t xml:space="preserve"> </w:t>
      </w:r>
      <w:r w:rsidRPr="006E0E83">
        <w:rPr>
          <w:rFonts w:ascii="Garamond" w:hAnsi="Garamond" w:cs="Times New Roman"/>
          <w:bCs/>
          <w:sz w:val="10"/>
          <w:szCs w:val="10"/>
        </w:rPr>
        <w:t>violates</w:t>
      </w:r>
      <w:r w:rsidRPr="00F20867">
        <w:rPr>
          <w:rFonts w:ascii="Garamond" w:hAnsi="Garamond" w:cs="Times New Roman"/>
          <w:bCs/>
          <w:sz w:val="24"/>
        </w:rPr>
        <w:t xml:space="preserve"> </w:t>
      </w:r>
      <w:r w:rsidRPr="00F20867">
        <w:rPr>
          <w:rFonts w:ascii="Garamond" w:hAnsi="Garamond" w:cs="Times New Roman"/>
          <w:b/>
          <w:bCs/>
          <w:sz w:val="24"/>
          <w:highlight w:val="cyan"/>
          <w:u w:val="single"/>
        </w:rPr>
        <w:t>the very ground of our being</w:t>
      </w:r>
      <w:r w:rsidRPr="00F20867">
        <w:rPr>
          <w:rFonts w:ascii="Garamond" w:hAnsi="Garamond" w:cs="Times New Roman"/>
          <w:bCs/>
          <w:sz w:val="24"/>
        </w:rPr>
        <w:t xml:space="preserve">, </w:t>
      </w:r>
      <w:r w:rsidRPr="006E0E83">
        <w:rPr>
          <w:rFonts w:ascii="Garamond" w:hAnsi="Garamond" w:cs="Times New Roman"/>
          <w:bCs/>
          <w:sz w:val="10"/>
          <w:szCs w:val="10"/>
        </w:rPr>
        <w:t xml:space="preserve">our natural body, our home. Such violence is done not simply to the other – as if the rainforest, the river, the atmosphere, the species made extinct are totally different from </w:t>
      </w:r>
      <w:proofErr w:type="gramStart"/>
      <w:r w:rsidRPr="006E0E83">
        <w:rPr>
          <w:rFonts w:ascii="Garamond" w:hAnsi="Garamond" w:cs="Times New Roman"/>
          <w:bCs/>
          <w:sz w:val="10"/>
          <w:szCs w:val="10"/>
        </w:rPr>
        <w:t>ourselves</w:t>
      </w:r>
      <w:proofErr w:type="gramEnd"/>
      <w:r w:rsidRPr="006E0E83">
        <w:rPr>
          <w:rFonts w:ascii="Garamond" w:hAnsi="Garamond" w:cs="Times New Roman"/>
          <w:sz w:val="10"/>
          <w:szCs w:val="10"/>
        </w:rPr>
        <w:t>. Rather,</w:t>
      </w:r>
      <w:r w:rsidRPr="00F20867">
        <w:rPr>
          <w:rFonts w:ascii="Garamond" w:hAnsi="Garamond" w:cs="Times New Roman"/>
          <w:sz w:val="24"/>
        </w:rPr>
        <w:t xml:space="preserve"> </w:t>
      </w:r>
      <w:r w:rsidRPr="00F20867">
        <w:rPr>
          <w:rFonts w:ascii="Garamond" w:hAnsi="Garamond" w:cs="Times New Roman"/>
          <w:b/>
          <w:bCs/>
          <w:sz w:val="24"/>
          <w:highlight w:val="cyan"/>
          <w:u w:val="single"/>
        </w:rPr>
        <w:t>we have crucified ourselves</w:t>
      </w:r>
      <w:r w:rsidRPr="00F20867">
        <w:rPr>
          <w:rFonts w:ascii="Garamond" w:hAnsi="Garamond" w:cs="Times New Roman"/>
          <w:bCs/>
          <w:sz w:val="24"/>
        </w:rPr>
        <w:t>-</w:t>
      </w:r>
      <w:r w:rsidRPr="006E0E83">
        <w:rPr>
          <w:rFonts w:ascii="Garamond" w:hAnsi="Garamond" w:cs="Times New Roman"/>
          <w:bCs/>
          <w:sz w:val="10"/>
          <w:szCs w:val="10"/>
        </w:rPr>
        <w:t>in-relation-to-the-other,</w:t>
      </w:r>
      <w:r w:rsidRPr="00F20867">
        <w:rPr>
          <w:rFonts w:ascii="Garamond" w:hAnsi="Garamond" w:cs="Times New Roman"/>
          <w:bCs/>
          <w:sz w:val="24"/>
        </w:rPr>
        <w:t xml:space="preserve"> </w:t>
      </w:r>
      <w:r w:rsidRPr="00F20867">
        <w:rPr>
          <w:rFonts w:ascii="Garamond" w:hAnsi="Garamond" w:cs="Times New Roman"/>
          <w:b/>
          <w:bCs/>
          <w:sz w:val="24"/>
          <w:highlight w:val="cyan"/>
          <w:u w:val="single"/>
        </w:rPr>
        <w:t>fracturing a mode of being in which self and other can no more be conceived</w:t>
      </w:r>
      <w:r w:rsidRPr="00F20867">
        <w:rPr>
          <w:rFonts w:ascii="Garamond" w:hAnsi="Garamond" w:cs="Times New Roman"/>
          <w:bCs/>
          <w:sz w:val="24"/>
          <w:highlight w:val="cyan"/>
        </w:rPr>
        <w:t xml:space="preserve"> </w:t>
      </w:r>
      <w:r w:rsidRPr="006E0E83">
        <w:rPr>
          <w:rFonts w:ascii="Garamond" w:hAnsi="Garamond" w:cs="Times New Roman"/>
          <w:bCs/>
          <w:sz w:val="10"/>
          <w:szCs w:val="10"/>
        </w:rPr>
        <w:t>as fully in isolation from each other than can a mother and a nursing child</w:t>
      </w:r>
      <w:r w:rsidRPr="006E0E83">
        <w:rPr>
          <w:rFonts w:ascii="Garamond" w:hAnsi="Garamond" w:cs="Times New Roman"/>
          <w:sz w:val="10"/>
          <w:szCs w:val="10"/>
        </w:rPr>
        <w:t xml:space="preserve">. </w:t>
      </w:r>
      <w:proofErr w:type="gramStart"/>
      <w:r w:rsidRPr="006E0E83">
        <w:rPr>
          <w:rFonts w:ascii="Garamond" w:hAnsi="Garamond" w:cs="Times New Roman"/>
          <w:sz w:val="10"/>
          <w:szCs w:val="10"/>
        </w:rPr>
        <w:t>We</w:t>
      </w:r>
      <w:proofErr w:type="gramEnd"/>
      <w:r w:rsidRPr="006E0E83">
        <w:rPr>
          <w:rFonts w:ascii="Garamond" w:hAnsi="Garamond" w:cs="Times New Roman"/>
          <w:sz w:val="10"/>
          <w:szCs w:val="10"/>
        </w:rPr>
        <w:t xml:space="preserve"> are </w:t>
      </w:r>
      <w:proofErr w:type="gramStart"/>
      <w:r w:rsidRPr="006E0E83">
        <w:rPr>
          <w:rFonts w:ascii="Garamond" w:hAnsi="Garamond" w:cs="Times New Roman"/>
          <w:sz w:val="10"/>
          <w:szCs w:val="10"/>
        </w:rPr>
        <w:t>that child,</w:t>
      </w:r>
      <w:proofErr w:type="gramEnd"/>
      <w:r w:rsidRPr="006E0E83">
        <w:rPr>
          <w:rFonts w:ascii="Garamond" w:hAnsi="Garamond" w:cs="Times New Roman"/>
          <w:sz w:val="10"/>
          <w:szCs w:val="10"/>
        </w:rPr>
        <w:t xml:space="preserve"> and nonhuman nature is that mother. If this image seems too maudlin, let us remember that other lactating women can feed an infant, but we have only one earth mother. What moral stance will be shaped by our personal sense that we are poisoning </w:t>
      </w:r>
      <w:proofErr w:type="gramStart"/>
      <w:r w:rsidRPr="006E0E83">
        <w:rPr>
          <w:rFonts w:ascii="Garamond" w:hAnsi="Garamond" w:cs="Times New Roman"/>
          <w:sz w:val="10"/>
          <w:szCs w:val="10"/>
        </w:rPr>
        <w:t>ourselves, our environment, and so many kindred spirits of the air, water, and forests</w:t>
      </w:r>
      <w:proofErr w:type="gramEnd"/>
      <w:r w:rsidRPr="006E0E83">
        <w:rPr>
          <w:rFonts w:ascii="Garamond" w:hAnsi="Garamond" w:cs="Times New Roman"/>
          <w:sz w:val="10"/>
          <w:szCs w:val="10"/>
        </w:rPr>
        <w:t xml:space="preserve">? To begin, we may see this tragic situation as setting the limits to </w:t>
      </w:r>
      <w:proofErr w:type="spellStart"/>
      <w:r w:rsidRPr="006E0E83">
        <w:rPr>
          <w:rFonts w:ascii="Garamond" w:hAnsi="Garamond" w:cs="Times New Roman"/>
          <w:sz w:val="10"/>
          <w:szCs w:val="10"/>
        </w:rPr>
        <w:t>Levinas's</w:t>
      </w:r>
      <w:proofErr w:type="spellEnd"/>
      <w:r w:rsidRPr="006E0E83">
        <w:rPr>
          <w:rFonts w:ascii="Garamond" w:hAnsi="Garamond" w:cs="Times New Roman"/>
          <w:sz w:val="10"/>
          <w:szCs w:val="10"/>
        </w:rPr>
        <w:t xml:space="preserve"> perspective.</w:t>
      </w:r>
      <w:r w:rsidRPr="00F20867">
        <w:rPr>
          <w:rFonts w:ascii="Garamond" w:hAnsi="Garamond" w:cs="Times New Roman"/>
          <w:sz w:val="24"/>
        </w:rPr>
        <w:t xml:space="preserve"> </w:t>
      </w:r>
      <w:r w:rsidRPr="00F20867">
        <w:rPr>
          <w:rFonts w:ascii="Garamond" w:hAnsi="Garamond" w:cs="Times New Roman"/>
          <w:b/>
          <w:bCs/>
          <w:sz w:val="24"/>
          <w:highlight w:val="cyan"/>
          <w:u w:val="single"/>
        </w:rPr>
        <w:t xml:space="preserve">The </w:t>
      </w:r>
      <w:proofErr w:type="gramStart"/>
      <w:r w:rsidRPr="00F20867">
        <w:rPr>
          <w:rFonts w:ascii="Garamond" w:hAnsi="Garamond" w:cs="Times New Roman"/>
          <w:b/>
          <w:bCs/>
          <w:sz w:val="24"/>
          <w:highlight w:val="cyan"/>
          <w:u w:val="single"/>
        </w:rPr>
        <w:t>other which is nonhuman nature</w:t>
      </w:r>
      <w:proofErr w:type="gramEnd"/>
      <w:r w:rsidRPr="00F20867">
        <w:rPr>
          <w:rFonts w:ascii="Garamond" w:hAnsi="Garamond" w:cs="Times New Roman"/>
          <w:b/>
          <w:sz w:val="24"/>
          <w:highlight w:val="cyan"/>
          <w:u w:val="single"/>
        </w:rPr>
        <w:t xml:space="preserve"> is</w:t>
      </w:r>
      <w:r w:rsidRPr="00F20867">
        <w:rPr>
          <w:rFonts w:ascii="Garamond" w:hAnsi="Garamond" w:cs="Times New Roman"/>
          <w:sz w:val="24"/>
        </w:rPr>
        <w:t xml:space="preserve"> </w:t>
      </w:r>
      <w:r w:rsidRPr="006E0E83">
        <w:rPr>
          <w:rFonts w:ascii="Garamond" w:hAnsi="Garamond" w:cs="Times New Roman"/>
          <w:sz w:val="10"/>
          <w:szCs w:val="10"/>
        </w:rPr>
        <w:t xml:space="preserve">not simply known by a "trace," nor is it something of which all knowledge is necessarily instrumental. This other </w:t>
      </w:r>
      <w:r w:rsidRPr="006E0E83">
        <w:rPr>
          <w:rFonts w:ascii="Garamond" w:hAnsi="Garamond" w:cs="Times New Roman"/>
          <w:bCs/>
          <w:sz w:val="10"/>
          <w:szCs w:val="10"/>
        </w:rPr>
        <w:t>is</w:t>
      </w:r>
      <w:r w:rsidRPr="00F20867">
        <w:rPr>
          <w:rFonts w:ascii="Garamond" w:hAnsi="Garamond" w:cs="Times New Roman"/>
          <w:bCs/>
          <w:sz w:val="24"/>
        </w:rPr>
        <w:t xml:space="preserve"> </w:t>
      </w:r>
      <w:r w:rsidRPr="00F20867">
        <w:rPr>
          <w:rFonts w:ascii="Garamond" w:hAnsi="Garamond" w:cs="Times New Roman"/>
          <w:b/>
          <w:bCs/>
          <w:sz w:val="24"/>
          <w:highlight w:val="cyan"/>
          <w:u w:val="single"/>
        </w:rPr>
        <w:t>inside us as well as outside us. We prove it with every breath we take</w:t>
      </w:r>
      <w:r w:rsidRPr="006E0E83">
        <w:rPr>
          <w:rFonts w:ascii="Garamond" w:hAnsi="Garamond" w:cs="Times New Roman"/>
          <w:bCs/>
          <w:sz w:val="10"/>
          <w:szCs w:val="10"/>
        </w:rPr>
        <w:t>, every bit of food we eat,</w:t>
      </w:r>
      <w:r w:rsidRPr="00F20867">
        <w:rPr>
          <w:rFonts w:ascii="Garamond" w:hAnsi="Garamond" w:cs="Times New Roman"/>
          <w:bCs/>
          <w:sz w:val="24"/>
        </w:rPr>
        <w:t xml:space="preserve"> </w:t>
      </w:r>
      <w:r w:rsidRPr="00F20867">
        <w:rPr>
          <w:rFonts w:ascii="Garamond" w:hAnsi="Garamond" w:cs="Times New Roman"/>
          <w:b/>
          <w:bCs/>
          <w:sz w:val="24"/>
          <w:highlight w:val="cyan"/>
          <w:u w:val="single"/>
        </w:rPr>
        <w:t>every glass of water we drink</w:t>
      </w:r>
      <w:r w:rsidRPr="00F20867">
        <w:rPr>
          <w:rFonts w:ascii="Garamond" w:hAnsi="Garamond" w:cs="Times New Roman"/>
          <w:sz w:val="24"/>
        </w:rPr>
        <w:t xml:space="preserve">. </w:t>
      </w:r>
      <w:r w:rsidRPr="006E0E83">
        <w:rPr>
          <w:rFonts w:ascii="Garamond" w:hAnsi="Garamond" w:cs="Times New Roman"/>
          <w:sz w:val="10"/>
          <w:szCs w:val="10"/>
        </w:rPr>
        <w:t xml:space="preserve">We do not have to find shadowy traces on or in the faces of trees or </w:t>
      </w:r>
      <w:proofErr w:type="gramStart"/>
      <w:r w:rsidRPr="006E0E83">
        <w:rPr>
          <w:rFonts w:ascii="Garamond" w:hAnsi="Garamond" w:cs="Times New Roman"/>
          <w:sz w:val="10"/>
          <w:szCs w:val="10"/>
        </w:rPr>
        <w:t>lakes,</w:t>
      </w:r>
      <w:proofErr w:type="gramEnd"/>
      <w:r w:rsidRPr="006E0E83">
        <w:rPr>
          <w:rFonts w:ascii="Garamond" w:hAnsi="Garamond" w:cs="Times New Roman"/>
          <w:sz w:val="10"/>
          <w:szCs w:val="10"/>
        </w:rPr>
        <w:t xml:space="preserve"> topsoil or air: we are made from them. </w:t>
      </w:r>
      <w:proofErr w:type="spellStart"/>
      <w:r w:rsidRPr="006E0E83">
        <w:rPr>
          <w:rFonts w:ascii="Garamond" w:hAnsi="Garamond" w:cs="Times New Roman"/>
          <w:sz w:val="10"/>
          <w:szCs w:val="10"/>
        </w:rPr>
        <w:t>Levinas</w:t>
      </w:r>
      <w:proofErr w:type="spellEnd"/>
      <w:r w:rsidRPr="006E0E83">
        <w:rPr>
          <w:rFonts w:ascii="Garamond" w:hAnsi="Garamond" w:cs="Times New Roman"/>
          <w:sz w:val="10"/>
          <w:szCs w:val="10"/>
        </w:rPr>
        <w:t xml:space="preserve"> denies this sense of connection with nature. Our "natural" side represents for him a threat of simple consumption or use of the other, a spontaneous response which must be obliterated by the power of ethics in general (and, for him in particular, Jewish religious </w:t>
      </w:r>
      <w:proofErr w:type="gramStart"/>
      <w:r w:rsidRPr="006E0E83">
        <w:rPr>
          <w:rFonts w:ascii="Garamond" w:hAnsi="Garamond" w:cs="Times New Roman"/>
          <w:sz w:val="10"/>
          <w:szCs w:val="10"/>
        </w:rPr>
        <w:t>law(</w:t>
      </w:r>
      <w:proofErr w:type="gramEnd"/>
      <w:r w:rsidRPr="006E0E83">
        <w:rPr>
          <w:rFonts w:ascii="Garamond" w:hAnsi="Garamond" w:cs="Times New Roman"/>
          <w:sz w:val="10"/>
          <w:szCs w:val="10"/>
        </w:rPr>
        <w:t xml:space="preserve">23) ). A "natural" response lacks discipline; without the capacity to heed the call of the other, unable to </w:t>
      </w:r>
      <w:proofErr w:type="spellStart"/>
      <w:r w:rsidRPr="006E0E83">
        <w:rPr>
          <w:rFonts w:ascii="Garamond" w:hAnsi="Garamond" w:cs="Times New Roman"/>
          <w:sz w:val="10"/>
          <w:szCs w:val="10"/>
        </w:rPr>
        <w:t>sublate</w:t>
      </w:r>
      <w:proofErr w:type="spellEnd"/>
      <w:r w:rsidRPr="006E0E83">
        <w:rPr>
          <w:rFonts w:ascii="Garamond" w:hAnsi="Garamond" w:cs="Times New Roman"/>
          <w:sz w:val="10"/>
          <w:szCs w:val="10"/>
        </w:rPr>
        <w:t xml:space="preserve"> the self's egoism. Worship of nature would ultimately result in an "everything-is-permitted" mentality, a close relative of Nazism itself. For </w:t>
      </w:r>
      <w:proofErr w:type="spellStart"/>
      <w:r w:rsidRPr="006E0E83">
        <w:rPr>
          <w:rFonts w:ascii="Garamond" w:hAnsi="Garamond" w:cs="Times New Roman"/>
          <w:sz w:val="10"/>
          <w:szCs w:val="10"/>
        </w:rPr>
        <w:t>Levinas</w:t>
      </w:r>
      <w:proofErr w:type="spellEnd"/>
      <w:r w:rsidRPr="006E0E83">
        <w:rPr>
          <w:rFonts w:ascii="Garamond" w:hAnsi="Garamond" w:cs="Times New Roman"/>
          <w:sz w:val="10"/>
          <w:szCs w:val="10"/>
        </w:rPr>
        <w:t>, to think of people as "natural" beings is to assimilate them to a totality, a category or species which makes no room for the kind of individuality required by ethics</w:t>
      </w:r>
      <w:proofErr w:type="gramStart"/>
      <w:r w:rsidRPr="006E0E83">
        <w:rPr>
          <w:rFonts w:ascii="Garamond" w:hAnsi="Garamond" w:cs="Times New Roman"/>
          <w:sz w:val="10"/>
          <w:szCs w:val="10"/>
        </w:rPr>
        <w:t>.(</w:t>
      </w:r>
      <w:proofErr w:type="gramEnd"/>
      <w:r w:rsidRPr="006E0E83">
        <w:rPr>
          <w:rFonts w:ascii="Garamond" w:hAnsi="Garamond" w:cs="Times New Roman"/>
          <w:sz w:val="10"/>
          <w:szCs w:val="10"/>
        </w:rPr>
        <w:t xml:space="preserve">24) He refers to the "elemental" or the "there is" as unmanaged, unaltered, "natural" conditions or forces that are essentially alien to the categories and conditions of moral life.(25) One can only lament that </w:t>
      </w:r>
      <w:proofErr w:type="spellStart"/>
      <w:r w:rsidRPr="006E0E83">
        <w:rPr>
          <w:rFonts w:ascii="Garamond" w:hAnsi="Garamond" w:cs="Times New Roman"/>
          <w:sz w:val="10"/>
          <w:szCs w:val="10"/>
        </w:rPr>
        <w:t>Levinas</w:t>
      </w:r>
      <w:proofErr w:type="spellEnd"/>
      <w:r w:rsidRPr="006E0E83">
        <w:rPr>
          <w:rFonts w:ascii="Garamond" w:hAnsi="Garamond" w:cs="Times New Roman"/>
          <w:sz w:val="10"/>
          <w:szCs w:val="10"/>
        </w:rPr>
        <w:t xml:space="preserve"> has read nature -- as to some extent (despite his intentions) he has read selfhood -- through the lens of masculine culture.</w:t>
      </w:r>
      <w:r w:rsidRPr="00F20867">
        <w:rPr>
          <w:rFonts w:ascii="Garamond" w:hAnsi="Garamond" w:cs="Times New Roman"/>
          <w:sz w:val="24"/>
        </w:rPr>
        <w:t xml:space="preserve"> </w:t>
      </w:r>
      <w:r w:rsidRPr="00853318">
        <w:rPr>
          <w:rFonts w:ascii="Garamond" w:hAnsi="Garamond" w:cs="Times New Roman"/>
          <w:b/>
          <w:bCs/>
          <w:sz w:val="24"/>
          <w:highlight w:val="cyan"/>
          <w:u w:val="single"/>
        </w:rPr>
        <w:t>It is precisely our</w:t>
      </w:r>
      <w:r w:rsidRPr="00853318">
        <w:rPr>
          <w:rFonts w:ascii="Garamond" w:hAnsi="Garamond" w:cs="Times New Roman"/>
          <w:bCs/>
          <w:sz w:val="24"/>
          <w:highlight w:val="cyan"/>
        </w:rPr>
        <w:t xml:space="preserve"> </w:t>
      </w:r>
      <w:r w:rsidRPr="006E0E83">
        <w:rPr>
          <w:rFonts w:ascii="Garamond" w:hAnsi="Garamond" w:cs="Times New Roman"/>
          <w:bCs/>
          <w:sz w:val="10"/>
          <w:szCs w:val="10"/>
        </w:rPr>
        <w:t>sense of</w:t>
      </w:r>
      <w:r w:rsidRPr="00F20867">
        <w:rPr>
          <w:rFonts w:ascii="Garamond" w:hAnsi="Garamond" w:cs="Times New Roman"/>
          <w:bCs/>
          <w:sz w:val="24"/>
        </w:rPr>
        <w:t xml:space="preserve"> </w:t>
      </w:r>
      <w:r w:rsidRPr="00853318">
        <w:rPr>
          <w:rFonts w:ascii="Garamond" w:hAnsi="Garamond" w:cs="Times New Roman"/>
          <w:b/>
          <w:bCs/>
          <w:sz w:val="24"/>
          <w:highlight w:val="cyan"/>
          <w:u w:val="single"/>
        </w:rPr>
        <w:t>belonging to nature</w:t>
      </w:r>
      <w:r w:rsidRPr="00853318">
        <w:rPr>
          <w:rFonts w:ascii="Garamond" w:hAnsi="Garamond" w:cs="Times New Roman"/>
          <w:bCs/>
          <w:sz w:val="24"/>
          <w:highlight w:val="cyan"/>
        </w:rPr>
        <w:t xml:space="preserve"> </w:t>
      </w:r>
      <w:r w:rsidRPr="006E0E83">
        <w:rPr>
          <w:rFonts w:ascii="Garamond" w:hAnsi="Garamond" w:cs="Times New Roman"/>
          <w:bCs/>
          <w:sz w:val="10"/>
          <w:szCs w:val="10"/>
        </w:rPr>
        <w:t>as system, as interaction, as interdependence,</w:t>
      </w:r>
      <w:r w:rsidRPr="00F20867">
        <w:rPr>
          <w:rFonts w:ascii="Garamond" w:hAnsi="Garamond" w:cs="Times New Roman"/>
          <w:bCs/>
          <w:sz w:val="24"/>
        </w:rPr>
        <w:t xml:space="preserve"> </w:t>
      </w:r>
      <w:r w:rsidRPr="00853318">
        <w:rPr>
          <w:rFonts w:ascii="Garamond" w:hAnsi="Garamond" w:cs="Times New Roman"/>
          <w:b/>
          <w:bCs/>
          <w:sz w:val="24"/>
          <w:highlight w:val="cyan"/>
          <w:u w:val="single"/>
        </w:rPr>
        <w:t>which can provide the basis for an ethics appropriate to the trauma of ecocide</w:t>
      </w:r>
      <w:r w:rsidRPr="00F20867">
        <w:rPr>
          <w:rFonts w:ascii="Garamond" w:hAnsi="Garamond" w:cs="Times New Roman"/>
          <w:sz w:val="24"/>
        </w:rPr>
        <w:t xml:space="preserve">. </w:t>
      </w:r>
      <w:r w:rsidRPr="006E0E83">
        <w:rPr>
          <w:rFonts w:ascii="Garamond" w:hAnsi="Garamond" w:cs="Times New Roman"/>
          <w:sz w:val="10"/>
          <w:szCs w:val="10"/>
        </w:rPr>
        <w:t xml:space="preserve">As cultural feminism sought to expand our sense of personal identity to a sense of inter-identification with the human other, so </w:t>
      </w:r>
      <w:r w:rsidRPr="006E0E83">
        <w:rPr>
          <w:rFonts w:ascii="Garamond" w:hAnsi="Garamond" w:cs="Times New Roman"/>
          <w:bCs/>
          <w:sz w:val="10"/>
          <w:szCs w:val="10"/>
        </w:rPr>
        <w:t>this ecological ethics would expand our personal and species sense of identity into an inter-identification with the natural world</w:t>
      </w:r>
      <w:r w:rsidRPr="006E0E83">
        <w:rPr>
          <w:rFonts w:ascii="Garamond" w:hAnsi="Garamond" w:cs="Times New Roman"/>
          <w:sz w:val="10"/>
          <w:szCs w:val="10"/>
        </w:rPr>
        <w:t>.</w:t>
      </w:r>
      <w:r w:rsidRPr="00F20867">
        <w:rPr>
          <w:rFonts w:ascii="Garamond" w:hAnsi="Garamond" w:cs="Times New Roman"/>
          <w:sz w:val="24"/>
        </w:rPr>
        <w:t xml:space="preserve"> </w:t>
      </w:r>
      <w:r w:rsidRPr="00853318">
        <w:rPr>
          <w:rFonts w:ascii="Garamond" w:hAnsi="Garamond" w:cs="Times New Roman"/>
          <w:b/>
          <w:bCs/>
          <w:sz w:val="24"/>
          <w:highlight w:val="cyan"/>
          <w:u w:val="single"/>
        </w:rPr>
        <w:t>Such a realization can lead us to an ethics appropriate to our time</w:t>
      </w:r>
      <w:r w:rsidRPr="006E0E83">
        <w:rPr>
          <w:rFonts w:ascii="Garamond" w:hAnsi="Garamond" w:cs="Times New Roman"/>
          <w:bCs/>
          <w:sz w:val="10"/>
          <w:szCs w:val="10"/>
        </w:rPr>
        <w:t>, a dimension of which has come to be known as "deep ecology."</w:t>
      </w:r>
      <w:r w:rsidRPr="006E0E83">
        <w:rPr>
          <w:rFonts w:ascii="Garamond" w:hAnsi="Garamond" w:cs="Times New Roman"/>
          <w:sz w:val="10"/>
          <w:szCs w:val="10"/>
        </w:rPr>
        <w:t>(26)</w:t>
      </w:r>
      <w:r w:rsidRPr="00F20867">
        <w:rPr>
          <w:rFonts w:ascii="Garamond" w:hAnsi="Garamond" w:cs="Times New Roman"/>
          <w:sz w:val="24"/>
        </w:rPr>
        <w:t xml:space="preserve"> </w:t>
      </w:r>
      <w:r w:rsidRPr="00853318">
        <w:rPr>
          <w:rFonts w:ascii="Garamond" w:hAnsi="Garamond" w:cs="Times New Roman"/>
          <w:b/>
          <w:bCs/>
          <w:sz w:val="24"/>
          <w:highlight w:val="cyan"/>
          <w:u w:val="single"/>
        </w:rPr>
        <w:t>For this ethics, we do not begin from the uniqueness of our human selfhood</w:t>
      </w:r>
      <w:r w:rsidRPr="00F20867">
        <w:rPr>
          <w:rFonts w:ascii="Garamond" w:hAnsi="Garamond" w:cs="Times New Roman"/>
          <w:bCs/>
          <w:sz w:val="24"/>
        </w:rPr>
        <w:t xml:space="preserve">, </w:t>
      </w:r>
      <w:r w:rsidRPr="006E0E83">
        <w:rPr>
          <w:rFonts w:ascii="Garamond" w:hAnsi="Garamond" w:cs="Times New Roman"/>
          <w:bCs/>
          <w:sz w:val="10"/>
          <w:szCs w:val="10"/>
        </w:rPr>
        <w:t>existing against a taken-for-granted background of earth and sky. Nor is our body somehow irrelevant to ethical relations, with knowledge of it reduced always to tactics of domination.</w:t>
      </w:r>
      <w:r w:rsidRPr="00F20867">
        <w:rPr>
          <w:rFonts w:ascii="Garamond" w:hAnsi="Garamond" w:cs="Times New Roman"/>
          <w:bCs/>
          <w:sz w:val="24"/>
        </w:rPr>
        <w:t xml:space="preserve"> </w:t>
      </w:r>
      <w:r w:rsidRPr="00853318">
        <w:rPr>
          <w:rFonts w:ascii="Garamond" w:hAnsi="Garamond" w:cs="Times New Roman"/>
          <w:b/>
          <w:bCs/>
          <w:sz w:val="24"/>
          <w:highlight w:val="cyan"/>
          <w:u w:val="single"/>
        </w:rPr>
        <w:t>Our knowledge does not assimilate the other to the same, but reveals</w:t>
      </w:r>
      <w:r w:rsidRPr="00853318">
        <w:rPr>
          <w:rFonts w:ascii="Garamond" w:hAnsi="Garamond" w:cs="Times New Roman"/>
          <w:bCs/>
          <w:sz w:val="24"/>
          <w:highlight w:val="cyan"/>
        </w:rPr>
        <w:t xml:space="preserve"> </w:t>
      </w:r>
      <w:r w:rsidRPr="006E0E83">
        <w:rPr>
          <w:rFonts w:ascii="Garamond" w:hAnsi="Garamond" w:cs="Times New Roman"/>
          <w:bCs/>
          <w:sz w:val="10"/>
          <w:szCs w:val="10"/>
        </w:rPr>
        <w:t>and furthers</w:t>
      </w:r>
      <w:r w:rsidRPr="00F20867">
        <w:rPr>
          <w:rFonts w:ascii="Garamond" w:hAnsi="Garamond" w:cs="Times New Roman"/>
          <w:bCs/>
          <w:sz w:val="24"/>
        </w:rPr>
        <w:t xml:space="preserve"> </w:t>
      </w:r>
      <w:r w:rsidRPr="00853318">
        <w:rPr>
          <w:rFonts w:ascii="Garamond" w:hAnsi="Garamond" w:cs="Times New Roman"/>
          <w:b/>
          <w:bCs/>
          <w:sz w:val="24"/>
          <w:highlight w:val="cyan"/>
          <w:u w:val="single"/>
        </w:rPr>
        <w:t>the continuing dance of interdependence</w:t>
      </w:r>
      <w:r w:rsidRPr="00F20867">
        <w:rPr>
          <w:rFonts w:ascii="Garamond" w:hAnsi="Garamond" w:cs="Times New Roman"/>
          <w:bCs/>
          <w:sz w:val="24"/>
        </w:rPr>
        <w:t xml:space="preserve">. </w:t>
      </w:r>
      <w:r w:rsidRPr="006E0E83">
        <w:rPr>
          <w:rFonts w:ascii="Garamond" w:hAnsi="Garamond" w:cs="Times New Roman"/>
          <w:bCs/>
          <w:sz w:val="10"/>
          <w:szCs w:val="10"/>
        </w:rPr>
        <w:t>And our ethical motivation is neither rationalist system nor individualistic self-interest, but a sense of connection to all of life</w:t>
      </w:r>
      <w:r w:rsidRPr="006E0E83">
        <w:rPr>
          <w:rFonts w:ascii="Garamond" w:hAnsi="Garamond" w:cs="Times New Roman"/>
          <w:sz w:val="10"/>
          <w:szCs w:val="10"/>
        </w:rPr>
        <w:t xml:space="preserve">. The deep ecology sense of self-realization goes beyond the modern Western sense of "self" as an isolated ego striving for hedonistic </w:t>
      </w:r>
      <w:proofErr w:type="gramStart"/>
      <w:r w:rsidRPr="006E0E83">
        <w:rPr>
          <w:rFonts w:ascii="Garamond" w:hAnsi="Garamond" w:cs="Times New Roman"/>
          <w:sz w:val="10"/>
          <w:szCs w:val="10"/>
        </w:rPr>
        <w:t>gratification.</w:t>
      </w:r>
      <w:proofErr w:type="gramEnd"/>
      <w:r w:rsidRPr="006E0E83">
        <w:rPr>
          <w:rFonts w:ascii="Garamond" w:hAnsi="Garamond" w:cs="Times New Roman"/>
          <w:sz w:val="10"/>
          <w:szCs w:val="10"/>
        </w:rPr>
        <w:t xml:space="preserve"> . . . . Self, in this sense, is experienced as integrated with the whole of nature</w:t>
      </w:r>
      <w:proofErr w:type="gramStart"/>
      <w:r w:rsidRPr="006E0E83">
        <w:rPr>
          <w:rFonts w:ascii="Garamond" w:hAnsi="Garamond" w:cs="Times New Roman"/>
          <w:sz w:val="10"/>
          <w:szCs w:val="10"/>
        </w:rPr>
        <w:t>.(</w:t>
      </w:r>
      <w:proofErr w:type="gramEnd"/>
      <w:r w:rsidRPr="006E0E83">
        <w:rPr>
          <w:rFonts w:ascii="Garamond" w:hAnsi="Garamond" w:cs="Times New Roman"/>
          <w:sz w:val="10"/>
          <w:szCs w:val="10"/>
        </w:rPr>
        <w:t xml:space="preserve">27) Having gained distance and sophistication of perception [from the development of science and political freedoms] we can turn and recognize who we have been all along. . . . </w:t>
      </w:r>
      <w:proofErr w:type="gramStart"/>
      <w:r w:rsidRPr="006E0E83">
        <w:rPr>
          <w:rFonts w:ascii="Garamond" w:hAnsi="Garamond" w:cs="Times New Roman"/>
          <w:sz w:val="10"/>
          <w:szCs w:val="10"/>
        </w:rPr>
        <w:t>we</w:t>
      </w:r>
      <w:proofErr w:type="gramEnd"/>
      <w:r w:rsidRPr="006E0E83">
        <w:rPr>
          <w:rFonts w:ascii="Garamond" w:hAnsi="Garamond" w:cs="Times New Roman"/>
          <w:sz w:val="10"/>
          <w:szCs w:val="10"/>
        </w:rPr>
        <w:t xml:space="preserve"> are our world knowing itself. We can relinquish our separateness. We can come home again -- and participate in our world in a richer, more responsible and poignantly beautiful way</w:t>
      </w:r>
      <w:proofErr w:type="gramStart"/>
      <w:r w:rsidRPr="006E0E83">
        <w:rPr>
          <w:rFonts w:ascii="Garamond" w:hAnsi="Garamond" w:cs="Times New Roman"/>
          <w:sz w:val="10"/>
          <w:szCs w:val="10"/>
        </w:rPr>
        <w:t>.(</w:t>
      </w:r>
      <w:proofErr w:type="gramEnd"/>
      <w:r w:rsidRPr="006E0E83">
        <w:rPr>
          <w:rFonts w:ascii="Garamond" w:hAnsi="Garamond" w:cs="Times New Roman"/>
          <w:sz w:val="10"/>
          <w:szCs w:val="10"/>
        </w:rPr>
        <w:t>28) Ecological ways of knowing nature are necessarily participatory. [This] knowledge is ecological and plural, reflecting both the diversity of natural ecosystems and the diversity in cultures that nature-based living gives rise to. The recovery of the feminine principle is based on inclusiveness. It is a recovery in nature, woman and man of creative forms of being and perceiving. In nature it implies seeing nature as a live organism. In woman it implies seeing women as productive and active. Finally, in men the recovery of the feminine principle implies a relocation of action and activity to create life-enhancing, not life-reducing and life-threatening societies</w:t>
      </w:r>
      <w:proofErr w:type="gramStart"/>
      <w:r w:rsidRPr="006E0E83">
        <w:rPr>
          <w:rFonts w:ascii="Garamond" w:hAnsi="Garamond" w:cs="Times New Roman"/>
          <w:sz w:val="10"/>
          <w:szCs w:val="10"/>
        </w:rPr>
        <w:t>.(</w:t>
      </w:r>
      <w:proofErr w:type="gramEnd"/>
      <w:r w:rsidRPr="006E0E83">
        <w:rPr>
          <w:rFonts w:ascii="Garamond" w:hAnsi="Garamond" w:cs="Times New Roman"/>
          <w:sz w:val="10"/>
          <w:szCs w:val="10"/>
        </w:rPr>
        <w:t>29) In this context, the knowing ego is not set against a world it seeks to control, but one of which it is a part. To continue the feminist perspective, the mother knows or seeks to know the child's needs. Does it make sense to think of her answering the call of the child in abstraction from such knowledge? Is such knowledge necessarily domination? Or is it essential to a project of care, respect and love, precisely because the knower has an intimate, emotional connection with the known</w:t>
      </w:r>
      <w:proofErr w:type="gramStart"/>
      <w:r w:rsidRPr="006E0E83">
        <w:rPr>
          <w:rFonts w:ascii="Garamond" w:hAnsi="Garamond" w:cs="Times New Roman"/>
          <w:sz w:val="10"/>
          <w:szCs w:val="10"/>
        </w:rPr>
        <w:t>?(</w:t>
      </w:r>
      <w:proofErr w:type="gramEnd"/>
      <w:r w:rsidRPr="006E0E83">
        <w:rPr>
          <w:rFonts w:ascii="Garamond" w:hAnsi="Garamond" w:cs="Times New Roman"/>
          <w:sz w:val="10"/>
          <w:szCs w:val="10"/>
        </w:rPr>
        <w:t>30) Our ecological vision locates us in such close relation with our natural home that knowledge of it is knowledge of ourselves. And</w:t>
      </w:r>
      <w:r w:rsidRPr="00F20867">
        <w:rPr>
          <w:rFonts w:ascii="Garamond" w:hAnsi="Garamond" w:cs="Times New Roman"/>
          <w:sz w:val="24"/>
        </w:rPr>
        <w:t xml:space="preserve"> </w:t>
      </w:r>
      <w:r w:rsidRPr="0063056C">
        <w:rPr>
          <w:rFonts w:ascii="Garamond" w:hAnsi="Garamond" w:cs="Times New Roman"/>
          <w:b/>
          <w:bCs/>
          <w:sz w:val="24"/>
          <w:highlight w:val="cyan"/>
          <w:u w:val="single"/>
        </w:rPr>
        <w:t>this</w:t>
      </w:r>
      <w:r w:rsidRPr="006E0E83">
        <w:rPr>
          <w:rFonts w:ascii="Garamond" w:hAnsi="Garamond" w:cs="Times New Roman"/>
          <w:b/>
          <w:bCs/>
          <w:sz w:val="24"/>
          <w:highlight w:val="cyan"/>
          <w:u w:val="single"/>
        </w:rPr>
        <w:t xml:space="preserve"> is not</w:t>
      </w:r>
      <w:r w:rsidRPr="006E0E83">
        <w:rPr>
          <w:rFonts w:ascii="Garamond" w:hAnsi="Garamond" w:cs="Times New Roman"/>
          <w:b/>
          <w:sz w:val="24"/>
          <w:highlight w:val="cyan"/>
          <w:u w:val="single"/>
        </w:rPr>
        <w:t>,</w:t>
      </w:r>
      <w:r w:rsidRPr="006E0E83">
        <w:rPr>
          <w:rFonts w:ascii="Garamond" w:hAnsi="Garamond" w:cs="Times New Roman"/>
          <w:sz w:val="24"/>
        </w:rPr>
        <w:t xml:space="preserve"> </w:t>
      </w:r>
      <w:r w:rsidRPr="006E0E83">
        <w:rPr>
          <w:rFonts w:ascii="Garamond" w:hAnsi="Garamond" w:cs="Times New Roman"/>
          <w:sz w:val="10"/>
          <w:szCs w:val="10"/>
        </w:rPr>
        <w:t xml:space="preserve">contrary to </w:t>
      </w:r>
      <w:proofErr w:type="spellStart"/>
      <w:r w:rsidRPr="006E0E83">
        <w:rPr>
          <w:rFonts w:ascii="Garamond" w:hAnsi="Garamond" w:cs="Times New Roman"/>
          <w:sz w:val="10"/>
          <w:szCs w:val="10"/>
        </w:rPr>
        <w:t>Levinas's</w:t>
      </w:r>
      <w:proofErr w:type="spellEnd"/>
      <w:r w:rsidRPr="006E0E83">
        <w:rPr>
          <w:rFonts w:ascii="Garamond" w:hAnsi="Garamond" w:cs="Times New Roman"/>
          <w:sz w:val="10"/>
          <w:szCs w:val="10"/>
        </w:rPr>
        <w:t xml:space="preserve"> fear, </w:t>
      </w:r>
      <w:r w:rsidRPr="0063056C">
        <w:rPr>
          <w:rFonts w:ascii="Garamond" w:hAnsi="Garamond" w:cs="Times New Roman"/>
          <w:b/>
          <w:bCs/>
          <w:sz w:val="24"/>
          <w:highlight w:val="cyan"/>
          <w:u w:val="single"/>
        </w:rPr>
        <w:t>reducing</w:t>
      </w:r>
      <w:r w:rsidRPr="006E0E83">
        <w:rPr>
          <w:rFonts w:ascii="Garamond" w:hAnsi="Garamond" w:cs="Times New Roman"/>
          <w:b/>
          <w:bCs/>
          <w:sz w:val="24"/>
          <w:highlight w:val="cyan"/>
          <w:u w:val="single"/>
        </w:rPr>
        <w:t xml:space="preserve"> the other to the same, but </w:t>
      </w:r>
      <w:r w:rsidRPr="006E0E83">
        <w:rPr>
          <w:rFonts w:ascii="Garamond" w:hAnsi="Garamond" w:cs="Times New Roman"/>
          <w:b/>
          <w:bCs/>
          <w:sz w:val="10"/>
          <w:szCs w:val="10"/>
          <w:highlight w:val="cyan"/>
          <w:u w:val="single"/>
        </w:rPr>
        <w:t>a</w:t>
      </w:r>
      <w:r w:rsidRPr="006E0E83">
        <w:rPr>
          <w:rFonts w:ascii="Garamond" w:hAnsi="Garamond" w:cs="Times New Roman"/>
          <w:bCs/>
          <w:sz w:val="10"/>
          <w:szCs w:val="10"/>
          <w:highlight w:val="cyan"/>
        </w:rPr>
        <w:t xml:space="preserve"> </w:t>
      </w:r>
      <w:r w:rsidRPr="006E0E83">
        <w:rPr>
          <w:rFonts w:ascii="Garamond" w:hAnsi="Garamond" w:cs="Times New Roman"/>
          <w:bCs/>
          <w:sz w:val="10"/>
          <w:szCs w:val="10"/>
        </w:rPr>
        <w:t xml:space="preserve">celebration of a larger, </w:t>
      </w:r>
      <w:r w:rsidRPr="006E0E83">
        <w:rPr>
          <w:rFonts w:ascii="Garamond" w:hAnsi="Garamond" w:cs="Times New Roman"/>
          <w:b/>
          <w:bCs/>
          <w:sz w:val="24"/>
          <w:highlight w:val="cyan"/>
          <w:u w:val="single"/>
        </w:rPr>
        <w:t>more inclusive</w:t>
      </w:r>
      <w:r w:rsidRPr="006E0E83">
        <w:rPr>
          <w:rFonts w:ascii="Garamond" w:hAnsi="Garamond" w:cs="Times New Roman"/>
          <w:bCs/>
          <w:sz w:val="10"/>
          <w:szCs w:val="10"/>
        </w:rPr>
        <w:t>, and still complex and</w:t>
      </w:r>
      <w:r w:rsidRPr="006E0E83">
        <w:rPr>
          <w:rFonts w:ascii="Garamond" w:hAnsi="Garamond" w:cs="Times New Roman"/>
          <w:bCs/>
          <w:sz w:val="24"/>
        </w:rPr>
        <w:t xml:space="preserve"> </w:t>
      </w:r>
      <w:r w:rsidRPr="006E0E83">
        <w:rPr>
          <w:rFonts w:ascii="Garamond" w:hAnsi="Garamond" w:cs="Times New Roman"/>
          <w:b/>
          <w:bCs/>
          <w:sz w:val="24"/>
          <w:highlight w:val="cyan"/>
          <w:u w:val="single"/>
        </w:rPr>
        <w:t>articulated self</w:t>
      </w:r>
      <w:proofErr w:type="gramStart"/>
      <w:r w:rsidRPr="006E0E83">
        <w:rPr>
          <w:rFonts w:ascii="Garamond" w:hAnsi="Garamond" w:cs="Times New Roman"/>
          <w:sz w:val="10"/>
          <w:szCs w:val="10"/>
        </w:rPr>
        <w:t>.(</w:t>
      </w:r>
      <w:proofErr w:type="gramEnd"/>
      <w:r w:rsidRPr="006E0E83">
        <w:rPr>
          <w:rFonts w:ascii="Garamond" w:hAnsi="Garamond" w:cs="Times New Roman"/>
          <w:sz w:val="10"/>
          <w:szCs w:val="10"/>
        </w:rPr>
        <w:t xml:space="preserve">31) The noble and terrible burden of </w:t>
      </w:r>
      <w:proofErr w:type="spellStart"/>
      <w:r w:rsidRPr="006E0E83">
        <w:rPr>
          <w:rFonts w:ascii="Garamond" w:hAnsi="Garamond" w:cs="Times New Roman"/>
          <w:sz w:val="10"/>
          <w:szCs w:val="10"/>
        </w:rPr>
        <w:t>Levinas's</w:t>
      </w:r>
      <w:proofErr w:type="spellEnd"/>
      <w:r w:rsidRPr="006E0E83">
        <w:rPr>
          <w:rFonts w:ascii="Garamond" w:hAnsi="Garamond" w:cs="Times New Roman"/>
          <w:sz w:val="10"/>
          <w:szCs w:val="10"/>
        </w:rPr>
        <w:t xml:space="preserve"> individuated responsibility for sheer existence gives way to a different dream, a different prayer: Being rock, being gas, being mist, being Mind, Being the mesons traveling among the galaxies with the speed of light, You have come here, my beloved one. . . . You have manifested yourself as trees, as grass, as butterflies, as single-celled beings, and as chrysanthemums; but the eyes with which you looked at me this morning tell me you have never died</w:t>
      </w:r>
      <w:proofErr w:type="gramStart"/>
      <w:r w:rsidRPr="006E0E83">
        <w:rPr>
          <w:rFonts w:ascii="Garamond" w:hAnsi="Garamond" w:cs="Times New Roman"/>
          <w:sz w:val="10"/>
          <w:szCs w:val="10"/>
        </w:rPr>
        <w:t>.(</w:t>
      </w:r>
      <w:proofErr w:type="gramEnd"/>
      <w:r w:rsidRPr="006E0E83">
        <w:rPr>
          <w:rFonts w:ascii="Garamond" w:hAnsi="Garamond" w:cs="Times New Roman"/>
          <w:sz w:val="10"/>
          <w:szCs w:val="10"/>
        </w:rPr>
        <w:t>32) In this prayer,</w:t>
      </w:r>
      <w:r w:rsidRPr="00F20867">
        <w:rPr>
          <w:rFonts w:ascii="Garamond" w:hAnsi="Garamond" w:cs="Times New Roman"/>
          <w:sz w:val="24"/>
        </w:rPr>
        <w:t xml:space="preserve"> </w:t>
      </w:r>
      <w:r w:rsidRPr="006E0E83">
        <w:rPr>
          <w:rFonts w:ascii="Garamond" w:hAnsi="Garamond" w:cs="Times New Roman"/>
          <w:b/>
          <w:bCs/>
          <w:sz w:val="24"/>
          <w:highlight w:val="cyan"/>
          <w:u w:val="single"/>
        </w:rPr>
        <w:t>we are</w:t>
      </w:r>
      <w:r w:rsidRPr="006E0E83">
        <w:rPr>
          <w:rFonts w:ascii="Garamond" w:hAnsi="Garamond" w:cs="Times New Roman"/>
          <w:bCs/>
          <w:sz w:val="10"/>
          <w:szCs w:val="10"/>
        </w:rPr>
        <w:t>, quite simply,</w:t>
      </w:r>
      <w:r w:rsidRPr="00F20867">
        <w:rPr>
          <w:rFonts w:ascii="Garamond" w:hAnsi="Garamond" w:cs="Times New Roman"/>
          <w:bCs/>
          <w:sz w:val="24"/>
        </w:rPr>
        <w:t xml:space="preserve"> </w:t>
      </w:r>
      <w:r w:rsidRPr="006E0E83">
        <w:rPr>
          <w:rFonts w:ascii="Garamond" w:hAnsi="Garamond" w:cs="Times New Roman"/>
          <w:b/>
          <w:bCs/>
          <w:sz w:val="24"/>
          <w:highlight w:val="cyan"/>
          <w:u w:val="single"/>
        </w:rPr>
        <w:t>all in it together</w:t>
      </w:r>
      <w:r w:rsidRPr="006E0E83">
        <w:rPr>
          <w:rFonts w:ascii="Garamond" w:hAnsi="Garamond" w:cs="Times New Roman"/>
          <w:b/>
          <w:sz w:val="24"/>
          <w:highlight w:val="cyan"/>
          <w:u w:val="single"/>
        </w:rPr>
        <w:t>.</w:t>
      </w:r>
      <w:r w:rsidRPr="006E0E83">
        <w:rPr>
          <w:rFonts w:ascii="Garamond" w:hAnsi="Garamond" w:cs="Times New Roman"/>
          <w:sz w:val="24"/>
          <w:highlight w:val="cyan"/>
        </w:rPr>
        <w:t xml:space="preserve"> </w:t>
      </w:r>
      <w:r w:rsidRPr="006E0E83">
        <w:rPr>
          <w:rFonts w:ascii="Garamond" w:hAnsi="Garamond" w:cs="Times New Roman"/>
          <w:sz w:val="10"/>
          <w:szCs w:val="10"/>
        </w:rPr>
        <w:t>And,</w:t>
      </w:r>
      <w:r w:rsidRPr="00F20867">
        <w:rPr>
          <w:rFonts w:ascii="Garamond" w:hAnsi="Garamond" w:cs="Times New Roman"/>
          <w:sz w:val="24"/>
        </w:rPr>
        <w:t xml:space="preserve"> </w:t>
      </w:r>
      <w:r w:rsidRPr="006E0E83">
        <w:rPr>
          <w:rFonts w:ascii="Garamond" w:hAnsi="Garamond" w:cs="Times New Roman"/>
          <w:b/>
          <w:bCs/>
          <w:sz w:val="24"/>
          <w:highlight w:val="cyan"/>
          <w:u w:val="single"/>
        </w:rPr>
        <w:t>although this new ecological Holocaust</w:t>
      </w:r>
      <w:r w:rsidRPr="006E0E83">
        <w:rPr>
          <w:rFonts w:ascii="Garamond" w:hAnsi="Garamond" w:cs="Times New Roman"/>
          <w:bCs/>
          <w:sz w:val="24"/>
          <w:highlight w:val="cyan"/>
        </w:rPr>
        <w:t xml:space="preserve"> </w:t>
      </w:r>
      <w:r w:rsidRPr="006E0E83">
        <w:rPr>
          <w:rFonts w:ascii="Garamond" w:hAnsi="Garamond" w:cs="Times New Roman"/>
          <w:bCs/>
          <w:sz w:val="10"/>
          <w:szCs w:val="10"/>
        </w:rPr>
        <w:t>-- this creation of planet Auschwitz –</w:t>
      </w:r>
      <w:r w:rsidRPr="00F20867">
        <w:rPr>
          <w:rFonts w:ascii="Garamond" w:hAnsi="Garamond" w:cs="Times New Roman"/>
          <w:bCs/>
          <w:sz w:val="24"/>
        </w:rPr>
        <w:t xml:space="preserve"> </w:t>
      </w:r>
      <w:r w:rsidRPr="006E0E83">
        <w:rPr>
          <w:rFonts w:ascii="Garamond" w:hAnsi="Garamond" w:cs="Times New Roman"/>
          <w:b/>
          <w:bCs/>
          <w:sz w:val="24"/>
          <w:highlight w:val="cyan"/>
          <w:u w:val="single"/>
        </w:rPr>
        <w:t>is under way, it is not yet final.</w:t>
      </w:r>
      <w:r w:rsidRPr="006E0E83">
        <w:rPr>
          <w:rFonts w:ascii="Garamond" w:hAnsi="Garamond" w:cs="Times New Roman"/>
          <w:bCs/>
          <w:sz w:val="24"/>
          <w:highlight w:val="cyan"/>
        </w:rPr>
        <w:t xml:space="preserve"> </w:t>
      </w:r>
      <w:r w:rsidRPr="006E0E83">
        <w:rPr>
          <w:rFonts w:ascii="Garamond" w:hAnsi="Garamond" w:cs="Times New Roman"/>
          <w:bCs/>
          <w:sz w:val="10"/>
          <w:szCs w:val="10"/>
        </w:rPr>
        <w:t>We have time to step back from the brink, to repair our world.</w:t>
      </w:r>
      <w:r w:rsidRPr="00F20867">
        <w:rPr>
          <w:rFonts w:ascii="Garamond" w:hAnsi="Garamond" w:cs="Times New Roman"/>
          <w:bCs/>
          <w:sz w:val="24"/>
        </w:rPr>
        <w:t xml:space="preserve"> </w:t>
      </w:r>
      <w:r w:rsidRPr="006E0E83">
        <w:rPr>
          <w:rFonts w:ascii="Garamond" w:hAnsi="Garamond" w:cs="Times New Roman"/>
          <w:b/>
          <w:bCs/>
          <w:sz w:val="24"/>
          <w:highlight w:val="cyan"/>
          <w:u w:val="single"/>
        </w:rPr>
        <w:t>But only if we see that world</w:t>
      </w:r>
      <w:r w:rsidRPr="006E0E83">
        <w:rPr>
          <w:rFonts w:ascii="Garamond" w:hAnsi="Garamond" w:cs="Times New Roman"/>
          <w:bCs/>
          <w:sz w:val="24"/>
          <w:highlight w:val="cyan"/>
        </w:rPr>
        <w:t xml:space="preserve"> </w:t>
      </w:r>
      <w:r w:rsidRPr="006E0E83">
        <w:rPr>
          <w:rFonts w:ascii="Garamond" w:hAnsi="Garamond" w:cs="Times New Roman"/>
          <w:bCs/>
          <w:sz w:val="10"/>
          <w:szCs w:val="10"/>
        </w:rPr>
        <w:t xml:space="preserve">not as an other across an irreducible gap of loneliness and </w:t>
      </w:r>
      <w:proofErr w:type="spellStart"/>
      <w:r w:rsidRPr="006E0E83">
        <w:rPr>
          <w:rFonts w:ascii="Garamond" w:hAnsi="Garamond" w:cs="Times New Roman"/>
          <w:bCs/>
          <w:sz w:val="10"/>
          <w:szCs w:val="10"/>
        </w:rPr>
        <w:t>unchosen</w:t>
      </w:r>
      <w:proofErr w:type="spellEnd"/>
      <w:r w:rsidRPr="006E0E83">
        <w:rPr>
          <w:rFonts w:ascii="Garamond" w:hAnsi="Garamond" w:cs="Times New Roman"/>
          <w:bCs/>
          <w:sz w:val="10"/>
          <w:szCs w:val="10"/>
        </w:rPr>
        <w:t xml:space="preserve"> obligation, but</w:t>
      </w:r>
      <w:r w:rsidRPr="00F20867">
        <w:rPr>
          <w:rFonts w:ascii="Garamond" w:hAnsi="Garamond" w:cs="Times New Roman"/>
          <w:bCs/>
          <w:sz w:val="24"/>
        </w:rPr>
        <w:t xml:space="preserve"> </w:t>
      </w:r>
      <w:r w:rsidRPr="006E0E83">
        <w:rPr>
          <w:rFonts w:ascii="Garamond" w:hAnsi="Garamond" w:cs="Times New Roman"/>
          <w:b/>
          <w:bCs/>
          <w:sz w:val="24"/>
          <w:highlight w:val="cyan"/>
          <w:u w:val="single"/>
        </w:rPr>
        <w:t>as a part of ourselves as we are part of it, to be redeemed not out of duty, but out of love</w:t>
      </w:r>
      <w:r w:rsidRPr="006E0E83">
        <w:rPr>
          <w:rFonts w:ascii="Garamond" w:hAnsi="Garamond" w:cs="Times New Roman"/>
          <w:bCs/>
          <w:sz w:val="10"/>
          <w:szCs w:val="10"/>
        </w:rPr>
        <w:t>; neither for our selves nor for the other, but</w:t>
      </w:r>
      <w:r w:rsidRPr="00F20867">
        <w:rPr>
          <w:rFonts w:ascii="Garamond" w:hAnsi="Garamond" w:cs="Times New Roman"/>
          <w:bCs/>
          <w:sz w:val="24"/>
        </w:rPr>
        <w:t xml:space="preserve"> </w:t>
      </w:r>
      <w:r w:rsidRPr="006E0E83">
        <w:rPr>
          <w:rFonts w:ascii="Garamond" w:hAnsi="Garamond" w:cs="Times New Roman"/>
          <w:b/>
          <w:bCs/>
          <w:sz w:val="24"/>
          <w:highlight w:val="cyan"/>
          <w:u w:val="single"/>
        </w:rPr>
        <w:t>for us all</w:t>
      </w:r>
      <w:r w:rsidRPr="006E0E83">
        <w:rPr>
          <w:rFonts w:ascii="Garamond" w:hAnsi="Garamond" w:cs="Times New Roman"/>
          <w:b/>
          <w:sz w:val="24"/>
          <w:highlight w:val="cyan"/>
          <w:u w:val="single"/>
        </w:rPr>
        <w:t>.</w:t>
      </w:r>
      <w:r w:rsidRPr="006E0E83">
        <w:rPr>
          <w:rFonts w:ascii="Garamond" w:hAnsi="Garamond" w:cs="Times New Roman"/>
          <w:sz w:val="24"/>
          <w:highlight w:val="cyan"/>
        </w:rPr>
        <w:t xml:space="preserve"> </w:t>
      </w:r>
      <w:r w:rsidR="00565C9F">
        <w:rPr>
          <w:rStyle w:val="FootnoteReference"/>
          <w:rFonts w:ascii="Garamond" w:hAnsi="Garamond" w:cs="Times New Roman"/>
          <w:sz w:val="24"/>
          <w:highlight w:val="cyan"/>
        </w:rPr>
        <w:footnoteReference w:id="2"/>
      </w:r>
    </w:p>
    <w:p w14:paraId="56DD5C3B" w14:textId="77777777" w:rsidR="00E7766E" w:rsidRPr="00394D7A" w:rsidRDefault="00E7766E" w:rsidP="00202CA1">
      <w:pPr>
        <w:spacing w:line="360" w:lineRule="auto"/>
        <w:jc w:val="both"/>
        <w:rPr>
          <w:rFonts w:ascii="Garamond" w:hAnsi="Garamond" w:cs="Times New Roman"/>
          <w:sz w:val="10"/>
          <w:szCs w:val="10"/>
        </w:rPr>
      </w:pPr>
    </w:p>
    <w:p w14:paraId="05282DD6" w14:textId="67D3D91A" w:rsidR="00E7766E" w:rsidRDefault="00394D7A" w:rsidP="00202CA1">
      <w:pPr>
        <w:spacing w:line="360" w:lineRule="auto"/>
        <w:jc w:val="both"/>
        <w:rPr>
          <w:rFonts w:ascii="Garamond" w:hAnsi="Garamond" w:cs="Times New Roman"/>
          <w:sz w:val="24"/>
        </w:rPr>
      </w:pPr>
      <w:r>
        <w:rPr>
          <w:rFonts w:ascii="Garamond" w:hAnsi="Garamond" w:cs="Times New Roman"/>
          <w:sz w:val="24"/>
        </w:rPr>
        <w:t xml:space="preserve">Ontological death outweighs aff impacts because it symbolizes the destruction the basis for our very being and thusly, our moral agency.  </w:t>
      </w:r>
      <w:r w:rsidR="000D37E9">
        <w:rPr>
          <w:rFonts w:ascii="Garamond" w:hAnsi="Garamond" w:cs="Times New Roman"/>
          <w:sz w:val="24"/>
        </w:rPr>
        <w:t xml:space="preserve">By killing nature we mine as well be killing ourselves because we fail to recognize that humanity is not distinct from nature, but rather, interdependent with it.  </w:t>
      </w:r>
    </w:p>
    <w:p w14:paraId="6A7EDD32" w14:textId="77777777" w:rsidR="00500BF1" w:rsidRDefault="00500BF1" w:rsidP="00202CA1">
      <w:pPr>
        <w:spacing w:line="360" w:lineRule="auto"/>
        <w:jc w:val="both"/>
        <w:rPr>
          <w:rFonts w:ascii="Garamond" w:hAnsi="Garamond" w:cs="Times New Roman"/>
          <w:sz w:val="24"/>
        </w:rPr>
      </w:pPr>
    </w:p>
    <w:p w14:paraId="231414B5" w14:textId="546B1C53" w:rsidR="00500BF1" w:rsidRDefault="00500BF1">
      <w:pPr>
        <w:rPr>
          <w:rFonts w:ascii="Garamond" w:hAnsi="Garamond" w:cs="Times New Roman"/>
          <w:sz w:val="24"/>
        </w:rPr>
      </w:pPr>
      <w:r>
        <w:rPr>
          <w:rFonts w:ascii="Garamond" w:hAnsi="Garamond" w:cs="Times New Roman"/>
          <w:sz w:val="24"/>
        </w:rPr>
        <w:br w:type="page"/>
      </w:r>
    </w:p>
    <w:p w14:paraId="2C2A7B50" w14:textId="03C0ECE1" w:rsidR="00500BF1" w:rsidRDefault="00500BF1" w:rsidP="00202CA1">
      <w:pPr>
        <w:spacing w:line="360" w:lineRule="auto"/>
        <w:jc w:val="both"/>
        <w:rPr>
          <w:rFonts w:ascii="Garamond" w:hAnsi="Garamond" w:cs="Times New Roman"/>
          <w:sz w:val="24"/>
        </w:rPr>
      </w:pPr>
      <w:r>
        <w:rPr>
          <w:rFonts w:ascii="Garamond" w:hAnsi="Garamond" w:cs="Times New Roman"/>
          <w:b/>
          <w:sz w:val="24"/>
        </w:rPr>
        <w:t>Third</w:t>
      </w:r>
      <w:r>
        <w:rPr>
          <w:rFonts w:ascii="Garamond" w:hAnsi="Garamond" w:cs="Times New Roman"/>
          <w:sz w:val="24"/>
        </w:rPr>
        <w:t xml:space="preserve"> </w:t>
      </w:r>
      <w:r>
        <w:rPr>
          <w:rFonts w:ascii="Garamond" w:hAnsi="Garamond" w:cs="Times New Roman"/>
          <w:b/>
          <w:sz w:val="24"/>
        </w:rPr>
        <w:t>is the Alternative:</w:t>
      </w:r>
    </w:p>
    <w:p w14:paraId="1B4C2C63" w14:textId="77777777" w:rsidR="00500BF1" w:rsidRPr="00500BF1" w:rsidRDefault="00500BF1" w:rsidP="00202CA1">
      <w:pPr>
        <w:spacing w:line="360" w:lineRule="auto"/>
        <w:jc w:val="both"/>
        <w:rPr>
          <w:rFonts w:ascii="Garamond" w:hAnsi="Garamond" w:cs="Times New Roman"/>
          <w:sz w:val="6"/>
          <w:szCs w:val="6"/>
        </w:rPr>
      </w:pPr>
    </w:p>
    <w:p w14:paraId="49F219A7" w14:textId="77777777" w:rsidR="007A795A" w:rsidRDefault="00500BF1" w:rsidP="007A795A">
      <w:pPr>
        <w:spacing w:line="360" w:lineRule="auto"/>
        <w:jc w:val="both"/>
        <w:rPr>
          <w:rFonts w:ascii="Garamond" w:hAnsi="Garamond" w:cs="Times New Roman"/>
          <w:sz w:val="24"/>
        </w:rPr>
      </w:pPr>
      <w:r>
        <w:rPr>
          <w:rFonts w:ascii="Garamond" w:hAnsi="Garamond" w:cs="Times New Roman"/>
          <w:sz w:val="24"/>
        </w:rPr>
        <w:t xml:space="preserve">The alternative is to embrace a form of deep ecology that proscribes a radical break away from the humanist mindsets by developing countries that justify anthropocentrism.  Only the radical </w:t>
      </w:r>
      <w:r w:rsidR="007A795A">
        <w:rPr>
          <w:rFonts w:ascii="Garamond" w:hAnsi="Garamond" w:cs="Times New Roman"/>
          <w:sz w:val="24"/>
        </w:rPr>
        <w:t xml:space="preserve">suicide of ecological distinctions between the human and non-human solves.  </w:t>
      </w:r>
      <w:r w:rsidR="007A795A">
        <w:rPr>
          <w:rFonts w:ascii="Garamond" w:hAnsi="Garamond" w:cs="Times New Roman"/>
          <w:b/>
          <w:sz w:val="24"/>
        </w:rPr>
        <w:t>Nash</w:t>
      </w:r>
      <w:r w:rsidR="007A795A">
        <w:rPr>
          <w:rFonts w:ascii="Garamond" w:hAnsi="Garamond" w:cs="Times New Roman"/>
          <w:sz w:val="24"/>
        </w:rPr>
        <w:t xml:space="preserve"> explains,</w:t>
      </w:r>
    </w:p>
    <w:p w14:paraId="174ACA30" w14:textId="6790C64E" w:rsidR="007A795A" w:rsidRPr="00256772" w:rsidRDefault="007A795A" w:rsidP="007A795A">
      <w:pPr>
        <w:spacing w:line="360" w:lineRule="auto"/>
        <w:jc w:val="both"/>
        <w:rPr>
          <w:rFonts w:ascii="Garamond" w:hAnsi="Garamond" w:cs="Times New Roman"/>
          <w:sz w:val="10"/>
          <w:szCs w:val="10"/>
        </w:rPr>
      </w:pPr>
      <w:r w:rsidRPr="007A795A">
        <w:rPr>
          <w:rFonts w:ascii="Garamond" w:hAnsi="Garamond" w:cs="Times New Roman"/>
          <w:sz w:val="10"/>
          <w:szCs w:val="10"/>
        </w:rPr>
        <w:br/>
      </w:r>
      <w:r w:rsidRPr="005C122C">
        <w:rPr>
          <w:rFonts w:ascii="Garamond" w:hAnsi="Garamond" w:cs="Times New Roman"/>
          <w:sz w:val="10"/>
          <w:szCs w:val="10"/>
        </w:rPr>
        <w:t xml:space="preserve">Karl Marx, of course, had studied this last form of hierarchy and proposed a revolutionary remedy. </w:t>
      </w:r>
      <w:proofErr w:type="spellStart"/>
      <w:r w:rsidRPr="005C122C">
        <w:rPr>
          <w:rFonts w:ascii="Garamond" w:hAnsi="Garamond" w:cs="Times New Roman"/>
          <w:sz w:val="10"/>
          <w:szCs w:val="10"/>
        </w:rPr>
        <w:t>Bookchin</w:t>
      </w:r>
      <w:proofErr w:type="spellEnd"/>
      <w:r w:rsidRPr="005C122C">
        <w:rPr>
          <w:rFonts w:ascii="Garamond" w:hAnsi="Garamond" w:cs="Times New Roman"/>
          <w:sz w:val="10"/>
          <w:szCs w:val="10"/>
        </w:rPr>
        <w:t xml:space="preserve"> began where Marx stopped. He recommended </w:t>
      </w:r>
      <w:r w:rsidR="005C122C" w:rsidRPr="00256772">
        <w:rPr>
          <w:rFonts w:ascii="Garamond" w:hAnsi="Garamond" w:cs="Times New Roman"/>
          <w:b/>
          <w:bCs/>
          <w:sz w:val="24"/>
          <w:highlight w:val="cyan"/>
          <w:u w:val="single"/>
        </w:rPr>
        <w:t>[</w:t>
      </w:r>
      <w:proofErr w:type="gramStart"/>
      <w:r w:rsidR="005C122C" w:rsidRPr="00256772">
        <w:rPr>
          <w:rFonts w:ascii="Garamond" w:hAnsi="Garamond" w:cs="Times New Roman"/>
          <w:b/>
          <w:bCs/>
          <w:sz w:val="24"/>
          <w:highlight w:val="cyan"/>
          <w:u w:val="single"/>
        </w:rPr>
        <w:t>D]</w:t>
      </w:r>
      <w:proofErr w:type="spellStart"/>
      <w:r w:rsidRPr="00256772">
        <w:rPr>
          <w:rFonts w:ascii="Garamond" w:hAnsi="Garamond" w:cs="Times New Roman"/>
          <w:b/>
          <w:bCs/>
          <w:sz w:val="24"/>
          <w:highlight w:val="cyan"/>
          <w:u w:val="single"/>
        </w:rPr>
        <w:t>iscarding</w:t>
      </w:r>
      <w:proofErr w:type="spellEnd"/>
      <w:proofErr w:type="gramEnd"/>
      <w:r w:rsidRPr="00256772">
        <w:rPr>
          <w:rFonts w:ascii="Garamond" w:hAnsi="Garamond" w:cs="Times New Roman"/>
          <w:b/>
          <w:bCs/>
          <w:sz w:val="24"/>
          <w:highlight w:val="cyan"/>
          <w:u w:val="single"/>
        </w:rPr>
        <w:t xml:space="preserve"> ecological</w:t>
      </w:r>
      <w:r w:rsidRPr="00256772">
        <w:rPr>
          <w:rFonts w:ascii="Garamond" w:hAnsi="Garamond" w:cs="Times New Roman"/>
          <w:sz w:val="24"/>
          <w:highlight w:val="cyan"/>
        </w:rPr>
        <w:t xml:space="preserve"> </w:t>
      </w:r>
      <w:r w:rsidRPr="00C1206C">
        <w:rPr>
          <w:rFonts w:ascii="Garamond" w:hAnsi="Garamond" w:cs="Times New Roman"/>
          <w:sz w:val="10"/>
          <w:szCs w:val="10"/>
        </w:rPr>
        <w:t>as well as economic class</w:t>
      </w:r>
      <w:r w:rsidRPr="007A795A">
        <w:rPr>
          <w:rFonts w:ascii="Garamond" w:hAnsi="Garamond" w:cs="Times New Roman"/>
          <w:sz w:val="24"/>
        </w:rPr>
        <w:t xml:space="preserve"> </w:t>
      </w:r>
      <w:r w:rsidRPr="00256772">
        <w:rPr>
          <w:rFonts w:ascii="Garamond" w:hAnsi="Garamond" w:cs="Times New Roman"/>
          <w:b/>
          <w:bCs/>
          <w:sz w:val="24"/>
          <w:highlight w:val="cyan"/>
          <w:u w:val="single"/>
        </w:rPr>
        <w:t>distinctions</w:t>
      </w:r>
      <w:r w:rsidRPr="00256772">
        <w:rPr>
          <w:rFonts w:ascii="Garamond" w:hAnsi="Garamond" w:cs="Times New Roman"/>
          <w:sz w:val="24"/>
          <w:highlight w:val="cyan"/>
        </w:rPr>
        <w:t xml:space="preserve"> </w:t>
      </w:r>
      <w:r w:rsidRPr="00C1206C">
        <w:rPr>
          <w:rFonts w:ascii="Garamond" w:hAnsi="Garamond" w:cs="Times New Roman"/>
          <w:sz w:val="10"/>
          <w:szCs w:val="10"/>
        </w:rPr>
        <w:t>along with the governments that sanctioned and sustained them. This</w:t>
      </w:r>
      <w:r w:rsidRPr="007A795A">
        <w:rPr>
          <w:rFonts w:ascii="Garamond" w:hAnsi="Garamond" w:cs="Times New Roman"/>
          <w:sz w:val="24"/>
        </w:rPr>
        <w:t xml:space="preserve"> </w:t>
      </w:r>
      <w:r w:rsidRPr="00256772">
        <w:rPr>
          <w:rFonts w:ascii="Garamond" w:hAnsi="Garamond" w:cs="Times New Roman"/>
          <w:b/>
          <w:bCs/>
          <w:sz w:val="24"/>
          <w:highlight w:val="cyan"/>
          <w:u w:val="single"/>
        </w:rPr>
        <w:t>meant revolution</w:t>
      </w:r>
      <w:r w:rsidRPr="00256772">
        <w:rPr>
          <w:rFonts w:ascii="Garamond" w:hAnsi="Garamond" w:cs="Times New Roman"/>
          <w:sz w:val="24"/>
          <w:highlight w:val="cyan"/>
        </w:rPr>
        <w:t xml:space="preserve"> </w:t>
      </w:r>
      <w:r w:rsidRPr="00C1206C">
        <w:rPr>
          <w:rFonts w:ascii="Garamond" w:hAnsi="Garamond" w:cs="Times New Roman"/>
          <w:sz w:val="10"/>
          <w:szCs w:val="10"/>
        </w:rPr>
        <w:t xml:space="preserve">and, here again, </w:t>
      </w:r>
      <w:proofErr w:type="spellStart"/>
      <w:r w:rsidRPr="00C1206C">
        <w:rPr>
          <w:rFonts w:ascii="Garamond" w:hAnsi="Garamond" w:cs="Times New Roman"/>
          <w:sz w:val="10"/>
          <w:szCs w:val="10"/>
        </w:rPr>
        <w:t>Bookchin</w:t>
      </w:r>
      <w:proofErr w:type="spellEnd"/>
      <w:r w:rsidRPr="00C1206C">
        <w:rPr>
          <w:rFonts w:ascii="Garamond" w:hAnsi="Garamond" w:cs="Times New Roman"/>
          <w:sz w:val="10"/>
          <w:szCs w:val="10"/>
        </w:rPr>
        <w:t xml:space="preserve"> transcended Marx. The nineteenth-century revolutionary called for a government of and by the working class; </w:t>
      </w:r>
      <w:proofErr w:type="spellStart"/>
      <w:r w:rsidRPr="00C1206C">
        <w:rPr>
          <w:rFonts w:ascii="Garamond" w:hAnsi="Garamond" w:cs="Times New Roman"/>
          <w:sz w:val="10"/>
          <w:szCs w:val="10"/>
        </w:rPr>
        <w:t>Bookchin</w:t>
      </w:r>
      <w:proofErr w:type="spellEnd"/>
      <w:r w:rsidRPr="00C1206C">
        <w:rPr>
          <w:rFonts w:ascii="Garamond" w:hAnsi="Garamond" w:cs="Times New Roman"/>
          <w:sz w:val="10"/>
          <w:szCs w:val="10"/>
        </w:rPr>
        <w:t xml:space="preserve"> wanted no government at all. His objective was</w:t>
      </w:r>
      <w:r w:rsidRPr="007A795A">
        <w:rPr>
          <w:rFonts w:ascii="Garamond" w:hAnsi="Garamond" w:cs="Times New Roman"/>
          <w:sz w:val="24"/>
        </w:rPr>
        <w:t xml:space="preserve"> </w:t>
      </w:r>
      <w:r w:rsidRPr="00256772">
        <w:rPr>
          <w:rFonts w:ascii="Garamond" w:hAnsi="Garamond" w:cs="Times New Roman"/>
          <w:b/>
          <w:bCs/>
          <w:sz w:val="24"/>
          <w:highlight w:val="cyan"/>
          <w:u w:val="single"/>
        </w:rPr>
        <w:t>not to seize power</w:t>
      </w:r>
      <w:r w:rsidRPr="00256772">
        <w:rPr>
          <w:rFonts w:ascii="Garamond" w:hAnsi="Garamond" w:cs="Times New Roman"/>
          <w:sz w:val="24"/>
          <w:highlight w:val="cyan"/>
        </w:rPr>
        <w:t xml:space="preserve"> </w:t>
      </w:r>
      <w:r w:rsidRPr="00C1206C">
        <w:rPr>
          <w:rFonts w:ascii="Garamond" w:hAnsi="Garamond" w:cs="Times New Roman"/>
          <w:sz w:val="10"/>
          <w:szCs w:val="10"/>
        </w:rPr>
        <w:t>for one group or another</w:t>
      </w:r>
      <w:r w:rsidRPr="007A795A">
        <w:rPr>
          <w:rFonts w:ascii="Garamond" w:hAnsi="Garamond" w:cs="Times New Roman"/>
          <w:sz w:val="24"/>
        </w:rPr>
        <w:t xml:space="preserve"> </w:t>
      </w:r>
      <w:r w:rsidRPr="00256772">
        <w:rPr>
          <w:rFonts w:ascii="Garamond" w:hAnsi="Garamond" w:cs="Times New Roman"/>
          <w:b/>
          <w:bCs/>
          <w:sz w:val="24"/>
          <w:highlight w:val="cyan"/>
          <w:u w:val="single"/>
        </w:rPr>
        <w:t xml:space="preserve">but to </w:t>
      </w:r>
      <w:proofErr w:type="gramStart"/>
      <w:r w:rsidRPr="00256772">
        <w:rPr>
          <w:rFonts w:ascii="Garamond" w:hAnsi="Garamond" w:cs="Times New Roman"/>
          <w:b/>
          <w:bCs/>
          <w:sz w:val="24"/>
          <w:highlight w:val="cyan"/>
          <w:u w:val="single"/>
        </w:rPr>
        <w:t>dissolve  it</w:t>
      </w:r>
      <w:proofErr w:type="gramEnd"/>
      <w:r w:rsidRPr="00256772">
        <w:rPr>
          <w:rFonts w:ascii="Garamond" w:hAnsi="Garamond" w:cs="Times New Roman"/>
          <w:b/>
          <w:bCs/>
          <w:sz w:val="24"/>
          <w:highlight w:val="cyan"/>
          <w:u w:val="single"/>
        </w:rPr>
        <w:t xml:space="preserve"> entirely as an apparatus by which people related</w:t>
      </w:r>
      <w:r w:rsidRPr="007A795A">
        <w:rPr>
          <w:rFonts w:ascii="Garamond" w:hAnsi="Garamond" w:cs="Times New Roman"/>
          <w:b/>
          <w:bCs/>
          <w:sz w:val="24"/>
          <w:u w:val="single"/>
        </w:rPr>
        <w:t xml:space="preserve"> </w:t>
      </w:r>
      <w:r w:rsidRPr="00C1206C">
        <w:rPr>
          <w:rFonts w:ascii="Garamond" w:hAnsi="Garamond" w:cs="Times New Roman"/>
          <w:sz w:val="10"/>
          <w:szCs w:val="10"/>
        </w:rPr>
        <w:t>to each other and, as a species,</w:t>
      </w:r>
      <w:r w:rsidRPr="007A795A">
        <w:rPr>
          <w:rFonts w:ascii="Garamond" w:hAnsi="Garamond" w:cs="Times New Roman"/>
          <w:sz w:val="24"/>
        </w:rPr>
        <w:t xml:space="preserve"> </w:t>
      </w:r>
      <w:r w:rsidRPr="00256772">
        <w:rPr>
          <w:rFonts w:ascii="Garamond" w:hAnsi="Garamond" w:cs="Times New Roman"/>
          <w:b/>
          <w:bCs/>
          <w:sz w:val="24"/>
          <w:highlight w:val="cyan"/>
          <w:u w:val="single"/>
        </w:rPr>
        <w:t>to nature</w:t>
      </w:r>
      <w:r w:rsidRPr="007A795A">
        <w:rPr>
          <w:rFonts w:ascii="Garamond" w:hAnsi="Garamond" w:cs="Times New Roman"/>
          <w:sz w:val="24"/>
        </w:rPr>
        <w:t xml:space="preserve">. </w:t>
      </w:r>
      <w:r w:rsidRPr="00C1206C">
        <w:rPr>
          <w:rFonts w:ascii="Garamond" w:hAnsi="Garamond" w:cs="Times New Roman"/>
          <w:sz w:val="10"/>
          <w:szCs w:val="10"/>
        </w:rPr>
        <w:t xml:space="preserve">As early as 1965 </w:t>
      </w:r>
      <w:proofErr w:type="spellStart"/>
      <w:r w:rsidRPr="00C1206C">
        <w:rPr>
          <w:rFonts w:ascii="Garamond" w:hAnsi="Garamond" w:cs="Times New Roman"/>
          <w:sz w:val="10"/>
          <w:szCs w:val="10"/>
        </w:rPr>
        <w:t>Bookchin</w:t>
      </w:r>
      <w:proofErr w:type="spellEnd"/>
      <w:r w:rsidRPr="00C1206C">
        <w:rPr>
          <w:rFonts w:ascii="Garamond" w:hAnsi="Garamond" w:cs="Times New Roman"/>
          <w:sz w:val="10"/>
          <w:szCs w:val="10"/>
        </w:rPr>
        <w:t xml:space="preserve"> linked anarchism and</w:t>
      </w:r>
      <w:r w:rsidRPr="007A795A">
        <w:rPr>
          <w:rFonts w:ascii="Garamond" w:hAnsi="Garamond" w:cs="Times New Roman"/>
          <w:sz w:val="24"/>
        </w:rPr>
        <w:t xml:space="preserve"> </w:t>
      </w:r>
      <w:r w:rsidRPr="00256772">
        <w:rPr>
          <w:rFonts w:ascii="Garamond" w:hAnsi="Garamond" w:cs="Times New Roman"/>
          <w:b/>
          <w:bCs/>
          <w:sz w:val="24"/>
          <w:highlight w:val="cyan"/>
          <w:u w:val="single"/>
        </w:rPr>
        <w:t>ecology</w:t>
      </w:r>
      <w:r w:rsidRPr="007A795A">
        <w:rPr>
          <w:rFonts w:ascii="Garamond" w:hAnsi="Garamond" w:cs="Times New Roman"/>
          <w:sz w:val="24"/>
        </w:rPr>
        <w:t xml:space="preserve">. </w:t>
      </w:r>
      <w:r w:rsidRPr="00C1206C">
        <w:rPr>
          <w:rFonts w:ascii="Garamond" w:hAnsi="Garamond" w:cs="Times New Roman"/>
          <w:sz w:val="10"/>
          <w:szCs w:val="10"/>
        </w:rPr>
        <w:t xml:space="preserve">Both. </w:t>
      </w:r>
      <w:proofErr w:type="gramStart"/>
      <w:r w:rsidRPr="00C1206C">
        <w:rPr>
          <w:rFonts w:ascii="Garamond" w:hAnsi="Garamond" w:cs="Times New Roman"/>
          <w:sz w:val="10"/>
          <w:szCs w:val="10"/>
        </w:rPr>
        <w:t>perspectives</w:t>
      </w:r>
      <w:proofErr w:type="gramEnd"/>
      <w:r w:rsidRPr="00C1206C">
        <w:rPr>
          <w:rFonts w:ascii="Garamond" w:hAnsi="Garamond" w:cs="Times New Roman"/>
          <w:sz w:val="10"/>
          <w:szCs w:val="10"/>
        </w:rPr>
        <w:t>, he believed, stressed the equal value of every part of the community and the</w:t>
      </w:r>
      <w:r w:rsidRPr="007A795A">
        <w:rPr>
          <w:rFonts w:ascii="Garamond" w:hAnsi="Garamond" w:cs="Times New Roman"/>
          <w:sz w:val="24"/>
        </w:rPr>
        <w:t xml:space="preserve"> </w:t>
      </w:r>
      <w:proofErr w:type="spellStart"/>
      <w:r w:rsidRPr="00256772">
        <w:rPr>
          <w:rFonts w:ascii="Garamond" w:hAnsi="Garamond" w:cs="Times New Roman"/>
          <w:b/>
          <w:bCs/>
          <w:sz w:val="24"/>
          <w:highlight w:val="cyan"/>
          <w:u w:val="single"/>
        </w:rPr>
        <w:t>necessit</w:t>
      </w:r>
      <w:proofErr w:type="spellEnd"/>
      <w:r w:rsidRPr="00256772">
        <w:rPr>
          <w:rFonts w:ascii="Garamond" w:hAnsi="Garamond" w:cs="Times New Roman"/>
          <w:b/>
          <w:bCs/>
          <w:sz w:val="24"/>
          <w:highlight w:val="cyan"/>
          <w:u w:val="single"/>
        </w:rPr>
        <w:t>[</w:t>
      </w:r>
      <w:proofErr w:type="spellStart"/>
      <w:r w:rsidRPr="00256772">
        <w:rPr>
          <w:rFonts w:ascii="Garamond" w:hAnsi="Garamond" w:cs="Times New Roman"/>
          <w:b/>
          <w:bCs/>
          <w:sz w:val="24"/>
          <w:highlight w:val="cyan"/>
          <w:u w:val="single"/>
        </w:rPr>
        <w:t>ates</w:t>
      </w:r>
      <w:proofErr w:type="spellEnd"/>
      <w:r w:rsidRPr="00256772">
        <w:rPr>
          <w:rFonts w:ascii="Garamond" w:hAnsi="Garamond" w:cs="Times New Roman"/>
          <w:b/>
          <w:bCs/>
          <w:sz w:val="24"/>
          <w:highlight w:val="cyan"/>
          <w:u w:val="single"/>
        </w:rPr>
        <w:t>]</w:t>
      </w:r>
      <w:r w:rsidRPr="00C1206C">
        <w:rPr>
          <w:rFonts w:ascii="Garamond" w:hAnsi="Garamond" w:cs="Times New Roman"/>
          <w:sz w:val="10"/>
          <w:szCs w:val="10"/>
        </w:rPr>
        <w:t xml:space="preserve">y of maximizing individual freedom so that every component could fulfill its potential. "I submit," </w:t>
      </w:r>
      <w:proofErr w:type="spellStart"/>
      <w:r w:rsidRPr="00C1206C">
        <w:rPr>
          <w:rFonts w:ascii="Garamond" w:hAnsi="Garamond" w:cs="Times New Roman"/>
          <w:sz w:val="10"/>
          <w:szCs w:val="10"/>
        </w:rPr>
        <w:t>Bookchin</w:t>
      </w:r>
      <w:proofErr w:type="spellEnd"/>
      <w:r w:rsidRPr="00C1206C">
        <w:rPr>
          <w:rFonts w:ascii="Garamond" w:hAnsi="Garamond" w:cs="Times New Roman"/>
          <w:sz w:val="10"/>
          <w:szCs w:val="10"/>
        </w:rPr>
        <w:t xml:space="preserve"> wrote in "Ecology and Revolutionary Thought" (1965), "that an anarchist [the] community would approximate a normal ecosystem; it would be diversified, balanced and harmonious." 6 The means to this end, he explained in his major work, The Ecology of Freedom (1982), was through an "ethics of complementarity" derived from an "ecological vision of nature." </w:t>
      </w:r>
      <w:proofErr w:type="spellStart"/>
      <w:r w:rsidRPr="00C1206C">
        <w:rPr>
          <w:rFonts w:ascii="Garamond" w:hAnsi="Garamond" w:cs="Times New Roman"/>
          <w:sz w:val="10"/>
          <w:szCs w:val="10"/>
        </w:rPr>
        <w:t>Bookchin's</w:t>
      </w:r>
      <w:proofErr w:type="spellEnd"/>
      <w:r w:rsidRPr="00C1206C">
        <w:rPr>
          <w:rFonts w:ascii="Garamond" w:hAnsi="Garamond" w:cs="Times New Roman"/>
          <w:sz w:val="10"/>
          <w:szCs w:val="10"/>
        </w:rPr>
        <w:t xml:space="preserve"> utopia was not only based on ecological models; it included the ecosystem. He sought [in]</w:t>
      </w:r>
      <w:r w:rsidRPr="00C1206C">
        <w:rPr>
          <w:rFonts w:ascii="Garamond" w:hAnsi="Garamond" w:cs="Times New Roman"/>
          <w:b/>
          <w:bCs/>
          <w:sz w:val="10"/>
          <w:szCs w:val="10"/>
          <w:u w:val="single"/>
        </w:rPr>
        <w:t xml:space="preserve"> </w:t>
      </w:r>
      <w:r w:rsidRPr="00C1206C">
        <w:rPr>
          <w:rFonts w:ascii="Garamond" w:hAnsi="Garamond" w:cs="Times New Roman"/>
          <w:sz w:val="10"/>
          <w:szCs w:val="10"/>
        </w:rPr>
        <w:t xml:space="preserve">a "new and lasting equilibrium with nature" just as he did with other humans. </w:t>
      </w:r>
      <w:proofErr w:type="spellStart"/>
      <w:r w:rsidRPr="00C1206C">
        <w:rPr>
          <w:rFonts w:ascii="Garamond" w:hAnsi="Garamond" w:cs="Times New Roman"/>
          <w:sz w:val="10"/>
          <w:szCs w:val="10"/>
        </w:rPr>
        <w:t>Bookchin</w:t>
      </w:r>
      <w:proofErr w:type="spellEnd"/>
      <w:r w:rsidRPr="00C1206C">
        <w:rPr>
          <w:rFonts w:ascii="Garamond" w:hAnsi="Garamond" w:cs="Times New Roman"/>
          <w:sz w:val="10"/>
          <w:szCs w:val="10"/>
        </w:rPr>
        <w:t xml:space="preserve"> was under no illusion about the fact that his </w:t>
      </w:r>
      <w:proofErr w:type="spellStart"/>
      <w:r w:rsidRPr="00C1206C">
        <w:rPr>
          <w:rFonts w:ascii="Garamond" w:hAnsi="Garamond" w:cs="Times New Roman"/>
          <w:sz w:val="10"/>
          <w:szCs w:val="10"/>
        </w:rPr>
        <w:t>ecoanarchism</w:t>
      </w:r>
      <w:proofErr w:type="spellEnd"/>
      <w:r w:rsidRPr="00C1206C">
        <w:rPr>
          <w:rFonts w:ascii="Garamond" w:hAnsi="Garamond" w:cs="Times New Roman"/>
          <w:sz w:val="10"/>
          <w:szCs w:val="10"/>
        </w:rPr>
        <w:t xml:space="preserve"> necessitated the wholesale</w:t>
      </w:r>
      <w:r w:rsidRPr="007A795A">
        <w:rPr>
          <w:rFonts w:ascii="Garamond" w:hAnsi="Garamond" w:cs="Times New Roman"/>
          <w:sz w:val="24"/>
        </w:rPr>
        <w:t xml:space="preserve"> </w:t>
      </w:r>
      <w:r w:rsidRPr="00256772">
        <w:rPr>
          <w:rFonts w:ascii="Garamond" w:hAnsi="Garamond" w:cs="Times New Roman"/>
          <w:b/>
          <w:bCs/>
          <w:sz w:val="24"/>
          <w:highlight w:val="cyan"/>
          <w:u w:val="single"/>
        </w:rPr>
        <w:t>replacement of</w:t>
      </w:r>
      <w:r w:rsidRPr="00256772">
        <w:rPr>
          <w:rFonts w:ascii="Garamond" w:hAnsi="Garamond" w:cs="Times New Roman"/>
          <w:sz w:val="24"/>
          <w:highlight w:val="cyan"/>
        </w:rPr>
        <w:t xml:space="preserve"> </w:t>
      </w:r>
      <w:r w:rsidRPr="00C1206C">
        <w:rPr>
          <w:rFonts w:ascii="Garamond" w:hAnsi="Garamond" w:cs="Times New Roman"/>
          <w:sz w:val="10"/>
          <w:szCs w:val="10"/>
        </w:rPr>
        <w:t>his</w:t>
      </w:r>
      <w:r w:rsidRPr="007A795A">
        <w:rPr>
          <w:rFonts w:ascii="Garamond" w:hAnsi="Garamond" w:cs="Times New Roman"/>
          <w:sz w:val="24"/>
        </w:rPr>
        <w:t xml:space="preserve"> </w:t>
      </w:r>
      <w:r w:rsidRPr="00256772">
        <w:rPr>
          <w:rFonts w:ascii="Garamond" w:hAnsi="Garamond" w:cs="Times New Roman"/>
          <w:b/>
          <w:bCs/>
          <w:sz w:val="24"/>
          <w:highlight w:val="cyan"/>
          <w:u w:val="single"/>
        </w:rPr>
        <w:t>civilization's "institutional and ethical framework</w:t>
      </w:r>
      <w:r w:rsidRPr="00C1206C">
        <w:rPr>
          <w:rFonts w:ascii="Garamond" w:hAnsi="Garamond" w:cs="Times New Roman"/>
          <w:b/>
          <w:bCs/>
          <w:sz w:val="10"/>
          <w:szCs w:val="10"/>
          <w:u w:val="single"/>
        </w:rPr>
        <w:t>.</w:t>
      </w:r>
      <w:r w:rsidRPr="00C1206C">
        <w:rPr>
          <w:rFonts w:ascii="Garamond" w:hAnsi="Garamond" w:cs="Times New Roman"/>
          <w:sz w:val="10"/>
          <w:szCs w:val="10"/>
        </w:rPr>
        <w:t>” He also knew that this was another word for revolution. "I would like to ask," he wrote in 1974, "if</w:t>
      </w:r>
      <w:r w:rsidRPr="007A795A">
        <w:rPr>
          <w:rFonts w:ascii="Garamond" w:hAnsi="Garamond" w:cs="Times New Roman"/>
          <w:sz w:val="24"/>
        </w:rPr>
        <w:t xml:space="preserve"> </w:t>
      </w:r>
      <w:r w:rsidRPr="00256772">
        <w:rPr>
          <w:rFonts w:ascii="Garamond" w:hAnsi="Garamond" w:cs="Times New Roman"/>
          <w:b/>
          <w:bCs/>
          <w:sz w:val="24"/>
          <w:highlight w:val="cyan"/>
          <w:u w:val="single"/>
        </w:rPr>
        <w:t>the environmental crisis [has]</w:t>
      </w:r>
      <w:r w:rsidRPr="00B14CCF">
        <w:rPr>
          <w:rFonts w:ascii="Garamond" w:hAnsi="Garamond" w:cs="Times New Roman"/>
          <w:sz w:val="10"/>
          <w:szCs w:val="10"/>
        </w:rPr>
        <w:t xml:space="preserve"> does not have</w:t>
      </w:r>
      <w:r w:rsidRPr="007A795A">
        <w:rPr>
          <w:rFonts w:ascii="Garamond" w:hAnsi="Garamond" w:cs="Times New Roman"/>
          <w:sz w:val="24"/>
        </w:rPr>
        <w:t xml:space="preserve"> </w:t>
      </w:r>
      <w:r w:rsidRPr="00256772">
        <w:rPr>
          <w:rFonts w:ascii="Garamond" w:hAnsi="Garamond" w:cs="Times New Roman"/>
          <w:b/>
          <w:bCs/>
          <w:sz w:val="24"/>
          <w:highlight w:val="cyan"/>
          <w:u w:val="single"/>
        </w:rPr>
        <w:t>its roots in the very constitution of society</w:t>
      </w:r>
      <w:r w:rsidRPr="00256772">
        <w:rPr>
          <w:rFonts w:ascii="Garamond" w:hAnsi="Garamond" w:cs="Times New Roman"/>
          <w:sz w:val="24"/>
          <w:highlight w:val="cyan"/>
        </w:rPr>
        <w:t xml:space="preserve"> </w:t>
      </w:r>
      <w:r w:rsidRPr="00B14CCF">
        <w:rPr>
          <w:rFonts w:ascii="Garamond" w:hAnsi="Garamond" w:cs="Times New Roman"/>
          <w:sz w:val="10"/>
          <w:szCs w:val="10"/>
        </w:rPr>
        <w:t>as we know it today, if</w:t>
      </w:r>
      <w:r w:rsidRPr="007A795A">
        <w:rPr>
          <w:rFonts w:ascii="Garamond" w:hAnsi="Garamond" w:cs="Times New Roman"/>
          <w:sz w:val="24"/>
        </w:rPr>
        <w:t xml:space="preserve"> </w:t>
      </w:r>
      <w:r w:rsidRPr="00256772">
        <w:rPr>
          <w:rFonts w:ascii="Garamond" w:hAnsi="Garamond" w:cs="Times New Roman"/>
          <w:b/>
          <w:bCs/>
          <w:sz w:val="24"/>
          <w:highlight w:val="cyan"/>
          <w:u w:val="single"/>
        </w:rPr>
        <w:t>the changes that are needed</w:t>
      </w:r>
      <w:proofErr w:type="gramStart"/>
      <w:r w:rsidRPr="00B14CCF">
        <w:rPr>
          <w:rFonts w:ascii="Garamond" w:hAnsi="Garamond" w:cs="Times New Roman"/>
          <w:sz w:val="10"/>
          <w:szCs w:val="10"/>
        </w:rPr>
        <w:t>..,</w:t>
      </w:r>
      <w:proofErr w:type="gramEnd"/>
      <w:r w:rsidRPr="00B14CCF">
        <w:rPr>
          <w:rFonts w:ascii="Garamond" w:hAnsi="Garamond" w:cs="Times New Roman"/>
          <w:sz w:val="10"/>
          <w:szCs w:val="10"/>
        </w:rPr>
        <w:t xml:space="preserve"> do not</w:t>
      </w:r>
      <w:r w:rsidRPr="007A795A">
        <w:rPr>
          <w:rFonts w:ascii="Garamond" w:hAnsi="Garamond" w:cs="Times New Roman"/>
          <w:sz w:val="24"/>
        </w:rPr>
        <w:t xml:space="preserve"> </w:t>
      </w:r>
      <w:r w:rsidRPr="00256772">
        <w:rPr>
          <w:rFonts w:ascii="Garamond" w:hAnsi="Garamond" w:cs="Times New Roman"/>
          <w:b/>
          <w:bCs/>
          <w:sz w:val="24"/>
          <w:highlight w:val="cyan"/>
          <w:u w:val="single"/>
        </w:rPr>
        <w:t>require a fundamental</w:t>
      </w:r>
      <w:r w:rsidRPr="007A795A">
        <w:rPr>
          <w:rFonts w:ascii="Garamond" w:hAnsi="Garamond" w:cs="Times New Roman"/>
          <w:sz w:val="24"/>
        </w:rPr>
        <w:t xml:space="preserve">, </w:t>
      </w:r>
      <w:r w:rsidRPr="00B14CCF">
        <w:rPr>
          <w:rFonts w:ascii="Garamond" w:hAnsi="Garamond" w:cs="Times New Roman"/>
          <w:sz w:val="10"/>
          <w:szCs w:val="10"/>
        </w:rPr>
        <w:t>indeed revolutionary</w:t>
      </w:r>
      <w:r w:rsidRPr="007A795A">
        <w:rPr>
          <w:rFonts w:ascii="Garamond" w:hAnsi="Garamond" w:cs="Times New Roman"/>
          <w:sz w:val="24"/>
        </w:rPr>
        <w:t>,</w:t>
      </w:r>
      <w:r w:rsidRPr="007A795A">
        <w:rPr>
          <w:rFonts w:ascii="Garamond" w:hAnsi="Garamond" w:cs="Times New Roman"/>
          <w:b/>
          <w:bCs/>
          <w:sz w:val="24"/>
          <w:u w:val="single"/>
        </w:rPr>
        <w:t xml:space="preserve"> </w:t>
      </w:r>
      <w:r w:rsidRPr="00256772">
        <w:rPr>
          <w:rFonts w:ascii="Garamond" w:hAnsi="Garamond" w:cs="Times New Roman"/>
          <w:b/>
          <w:bCs/>
          <w:sz w:val="24"/>
          <w:highlight w:val="cyan"/>
          <w:u w:val="single"/>
        </w:rPr>
        <w:t>reconstitution of society along ecological lines</w:t>
      </w:r>
      <w:r w:rsidRPr="00B14CCF">
        <w:rPr>
          <w:rFonts w:ascii="Garamond" w:hAnsi="Garamond" w:cs="Times New Roman"/>
          <w:sz w:val="10"/>
          <w:szCs w:val="10"/>
        </w:rPr>
        <w:t xml:space="preserve">?" 9 It was from this perspective that </w:t>
      </w:r>
      <w:proofErr w:type="spellStart"/>
      <w:r w:rsidRPr="00B14CCF">
        <w:rPr>
          <w:rFonts w:ascii="Garamond" w:hAnsi="Garamond" w:cs="Times New Roman"/>
          <w:sz w:val="10"/>
          <w:szCs w:val="10"/>
        </w:rPr>
        <w:t>Bookchin</w:t>
      </w:r>
      <w:proofErr w:type="spellEnd"/>
      <w:r w:rsidRPr="00B14CCF">
        <w:rPr>
          <w:rFonts w:ascii="Garamond" w:hAnsi="Garamond" w:cs="Times New Roman"/>
          <w:sz w:val="10"/>
          <w:szCs w:val="10"/>
        </w:rPr>
        <w:t xml:space="preserve">, like the deep ecologists whom he anticipated, criticized most manifestations of American conservation and even large parts of modern environmentalism. As one of the first of the radical environmentalists, and as an avowed revolutionary, Book-chin remained profoundly suspicious of those who would save the world by banning aerosol cans or staging Earth-Day cleanups. He regretted that by 1980 "ecology is now fashionable, indeed faddish--and with this sleazy popularity has emerged a new type of environmentalist hype' campaigns but did not challenge the mental pollution that </w:t>
      </w:r>
      <w:proofErr w:type="spellStart"/>
      <w:r w:rsidRPr="00B14CCF">
        <w:rPr>
          <w:rFonts w:ascii="Garamond" w:hAnsi="Garamond" w:cs="Times New Roman"/>
          <w:sz w:val="10"/>
          <w:szCs w:val="10"/>
        </w:rPr>
        <w:t>Bookchin</w:t>
      </w:r>
      <w:proofErr w:type="spellEnd"/>
      <w:r w:rsidRPr="00B14CCF">
        <w:rPr>
          <w:rFonts w:ascii="Garamond" w:hAnsi="Garamond" w:cs="Times New Roman"/>
          <w:sz w:val="10"/>
          <w:szCs w:val="10"/>
        </w:rPr>
        <w:t xml:space="preserve"> regarded as the root of the problem. Dismissing charges that environmentalist demands were too radical, he </w:t>
      </w:r>
      <w:proofErr w:type="gramStart"/>
      <w:r w:rsidRPr="00B14CCF">
        <w:rPr>
          <w:rFonts w:ascii="Garamond" w:hAnsi="Garamond" w:cs="Times New Roman"/>
          <w:sz w:val="10"/>
          <w:szCs w:val="10"/>
        </w:rPr>
        <w:t>argued</w:t>
      </w:r>
      <w:proofErr w:type="gramEnd"/>
      <w:r w:rsidRPr="00B14CCF">
        <w:rPr>
          <w:rFonts w:ascii="Garamond" w:hAnsi="Garamond" w:cs="Times New Roman"/>
          <w:sz w:val="10"/>
          <w:szCs w:val="10"/>
        </w:rPr>
        <w:t xml:space="preserve"> "they are not radical enough." Specifically, </w:t>
      </w:r>
      <w:proofErr w:type="spellStart"/>
      <w:r w:rsidRPr="00B14CCF">
        <w:rPr>
          <w:rFonts w:ascii="Garamond" w:hAnsi="Garamond" w:cs="Times New Roman"/>
          <w:sz w:val="10"/>
          <w:szCs w:val="10"/>
        </w:rPr>
        <w:t>Bookchin</w:t>
      </w:r>
      <w:proofErr w:type="spellEnd"/>
      <w:r w:rsidRPr="00B14CCF">
        <w:rPr>
          <w:rFonts w:ascii="Garamond" w:hAnsi="Garamond" w:cs="Times New Roman"/>
          <w:sz w:val="10"/>
          <w:szCs w:val="10"/>
        </w:rPr>
        <w:t xml:space="preserve"> continued, "</w:t>
      </w:r>
      <w:r w:rsidRPr="00256772">
        <w:rPr>
          <w:rFonts w:ascii="Garamond" w:hAnsi="Garamond" w:cs="Times New Roman"/>
          <w:sz w:val="24"/>
          <w:highlight w:val="cyan"/>
          <w:u w:val="single"/>
        </w:rPr>
        <w:t>'</w:t>
      </w:r>
      <w:r w:rsidRPr="00256772">
        <w:rPr>
          <w:rFonts w:ascii="Garamond" w:hAnsi="Garamond" w:cs="Times New Roman"/>
          <w:b/>
          <w:bCs/>
          <w:sz w:val="24"/>
          <w:highlight w:val="cyan"/>
          <w:u w:val="single"/>
        </w:rPr>
        <w:t>environmentalism' does not</w:t>
      </w:r>
      <w:r w:rsidRPr="00256772">
        <w:rPr>
          <w:rFonts w:ascii="Garamond" w:hAnsi="Garamond" w:cs="Times New Roman"/>
          <w:sz w:val="24"/>
          <w:highlight w:val="cyan"/>
        </w:rPr>
        <w:t xml:space="preserve"> </w:t>
      </w:r>
      <w:r w:rsidRPr="00B14CCF">
        <w:rPr>
          <w:rFonts w:ascii="Garamond" w:hAnsi="Garamond" w:cs="Times New Roman"/>
          <w:sz w:val="10"/>
          <w:szCs w:val="10"/>
        </w:rPr>
        <w:t>bring into</w:t>
      </w:r>
      <w:r w:rsidRPr="007A795A">
        <w:rPr>
          <w:rFonts w:ascii="Garamond" w:hAnsi="Garamond" w:cs="Times New Roman"/>
          <w:sz w:val="24"/>
        </w:rPr>
        <w:t xml:space="preserve"> </w:t>
      </w:r>
      <w:r w:rsidRPr="00256772">
        <w:rPr>
          <w:rFonts w:ascii="Garamond" w:hAnsi="Garamond" w:cs="Times New Roman"/>
          <w:b/>
          <w:bCs/>
          <w:sz w:val="24"/>
          <w:highlight w:val="cyan"/>
          <w:u w:val="single"/>
        </w:rPr>
        <w:t>question the underlying notion</w:t>
      </w:r>
      <w:r w:rsidRPr="00256772">
        <w:rPr>
          <w:rFonts w:ascii="Garamond" w:hAnsi="Garamond" w:cs="Times New Roman"/>
          <w:sz w:val="24"/>
          <w:highlight w:val="cyan"/>
        </w:rPr>
        <w:t xml:space="preserve"> </w:t>
      </w:r>
      <w:r w:rsidRPr="00B14CCF">
        <w:rPr>
          <w:rFonts w:ascii="Garamond" w:hAnsi="Garamond" w:cs="Times New Roman"/>
          <w:sz w:val="10"/>
          <w:szCs w:val="10"/>
        </w:rPr>
        <w:t>of the present society</w:t>
      </w:r>
      <w:r w:rsidRPr="007A795A">
        <w:rPr>
          <w:rFonts w:ascii="Garamond" w:hAnsi="Garamond" w:cs="Times New Roman"/>
          <w:sz w:val="24"/>
        </w:rPr>
        <w:t xml:space="preserve"> </w:t>
      </w:r>
      <w:r w:rsidRPr="00256772">
        <w:rPr>
          <w:rFonts w:ascii="Garamond" w:hAnsi="Garamond" w:cs="Times New Roman"/>
          <w:b/>
          <w:bCs/>
          <w:sz w:val="24"/>
          <w:highlight w:val="cyan"/>
          <w:u w:val="single"/>
        </w:rPr>
        <w:t>that man must dominate nature; it</w:t>
      </w:r>
      <w:r w:rsidRPr="00256772">
        <w:rPr>
          <w:rFonts w:ascii="Garamond" w:hAnsi="Garamond" w:cs="Times New Roman"/>
          <w:sz w:val="24"/>
          <w:highlight w:val="cyan"/>
        </w:rPr>
        <w:t xml:space="preserve"> </w:t>
      </w:r>
      <w:r w:rsidRPr="00B14CCF">
        <w:rPr>
          <w:rFonts w:ascii="Garamond" w:hAnsi="Garamond" w:cs="Times New Roman"/>
          <w:sz w:val="10"/>
          <w:szCs w:val="10"/>
        </w:rPr>
        <w:t>seeks to</w:t>
      </w:r>
      <w:r w:rsidRPr="007A795A">
        <w:rPr>
          <w:rFonts w:ascii="Garamond" w:hAnsi="Garamond" w:cs="Times New Roman"/>
          <w:sz w:val="24"/>
        </w:rPr>
        <w:t xml:space="preserve"> </w:t>
      </w:r>
      <w:r w:rsidRPr="00256772">
        <w:rPr>
          <w:rFonts w:ascii="Garamond" w:hAnsi="Garamond" w:cs="Times New Roman"/>
          <w:b/>
          <w:bCs/>
          <w:sz w:val="24"/>
          <w:highlight w:val="cyan"/>
          <w:u w:val="single"/>
        </w:rPr>
        <w:t>facilitate[s] domination by</w:t>
      </w:r>
      <w:r w:rsidRPr="00256772">
        <w:rPr>
          <w:rFonts w:ascii="Garamond" w:hAnsi="Garamond" w:cs="Times New Roman"/>
          <w:sz w:val="24"/>
          <w:highlight w:val="cyan"/>
        </w:rPr>
        <w:t xml:space="preserve"> </w:t>
      </w:r>
      <w:r w:rsidRPr="00B14CCF">
        <w:rPr>
          <w:rFonts w:ascii="Garamond" w:hAnsi="Garamond" w:cs="Times New Roman"/>
          <w:sz w:val="10"/>
          <w:szCs w:val="10"/>
        </w:rPr>
        <w:t>developing techniques for</w:t>
      </w:r>
      <w:r w:rsidRPr="007A795A">
        <w:rPr>
          <w:rFonts w:ascii="Garamond" w:hAnsi="Garamond" w:cs="Times New Roman"/>
          <w:sz w:val="24"/>
        </w:rPr>
        <w:t xml:space="preserve"> </w:t>
      </w:r>
      <w:r w:rsidRPr="00256772">
        <w:rPr>
          <w:rFonts w:ascii="Garamond" w:hAnsi="Garamond" w:cs="Times New Roman"/>
          <w:b/>
          <w:bCs/>
          <w:sz w:val="24"/>
          <w:highlight w:val="cyan"/>
          <w:u w:val="single"/>
        </w:rPr>
        <w:t>diminishing the hazards caused by domination.</w:t>
      </w:r>
      <w:r w:rsidRPr="00256772">
        <w:rPr>
          <w:rFonts w:ascii="Garamond" w:hAnsi="Garamond" w:cs="Times New Roman"/>
          <w:sz w:val="24"/>
          <w:highlight w:val="cyan"/>
          <w:u w:val="single"/>
        </w:rPr>
        <w:t xml:space="preserve">” </w:t>
      </w:r>
      <w:r w:rsidRPr="00256772">
        <w:rPr>
          <w:rFonts w:ascii="Garamond" w:hAnsi="Garamond" w:cs="Times New Roman"/>
          <w:b/>
          <w:bCs/>
          <w:sz w:val="24"/>
          <w:highlight w:val="cyan"/>
          <w:u w:val="single"/>
        </w:rPr>
        <w:t xml:space="preserve">The only </w:t>
      </w:r>
      <w:r w:rsidRPr="00B14CCF">
        <w:rPr>
          <w:rFonts w:ascii="Garamond" w:hAnsi="Garamond" w:cs="Times New Roman"/>
          <w:sz w:val="10"/>
          <w:szCs w:val="10"/>
        </w:rPr>
        <w:t>meaningful, long-term</w:t>
      </w:r>
      <w:r w:rsidRPr="007A795A">
        <w:rPr>
          <w:rFonts w:ascii="Garamond" w:hAnsi="Garamond" w:cs="Times New Roman"/>
          <w:b/>
          <w:bCs/>
          <w:sz w:val="24"/>
          <w:u w:val="single"/>
        </w:rPr>
        <w:t xml:space="preserve"> </w:t>
      </w:r>
      <w:r w:rsidRPr="00256772">
        <w:rPr>
          <w:rFonts w:ascii="Garamond" w:hAnsi="Garamond" w:cs="Times New Roman"/>
          <w:b/>
          <w:bCs/>
          <w:sz w:val="24"/>
          <w:highlight w:val="cyan"/>
          <w:u w:val="single"/>
        </w:rPr>
        <w:t>solution</w:t>
      </w:r>
      <w:r w:rsidRPr="007A795A">
        <w:rPr>
          <w:rFonts w:ascii="Garamond" w:hAnsi="Garamond" w:cs="Times New Roman"/>
          <w:b/>
          <w:bCs/>
          <w:sz w:val="24"/>
          <w:u w:val="single"/>
        </w:rPr>
        <w:t>:</w:t>
      </w:r>
      <w:r w:rsidRPr="007A795A">
        <w:rPr>
          <w:rFonts w:ascii="Garamond" w:hAnsi="Garamond" w:cs="Times New Roman"/>
          <w:sz w:val="24"/>
        </w:rPr>
        <w:t xml:space="preserve"> </w:t>
      </w:r>
      <w:r w:rsidRPr="00B14CCF">
        <w:rPr>
          <w:rFonts w:ascii="Garamond" w:hAnsi="Garamond" w:cs="Times New Roman"/>
          <w:sz w:val="10"/>
          <w:szCs w:val="10"/>
        </w:rPr>
        <w:t>was to</w:t>
      </w:r>
      <w:r w:rsidRPr="007A795A">
        <w:rPr>
          <w:rFonts w:ascii="Garamond" w:hAnsi="Garamond" w:cs="Times New Roman"/>
          <w:b/>
          <w:bCs/>
          <w:sz w:val="24"/>
          <w:u w:val="single"/>
        </w:rPr>
        <w:t xml:space="preserve"> </w:t>
      </w:r>
      <w:r w:rsidRPr="00256772">
        <w:rPr>
          <w:rFonts w:ascii="Garamond" w:hAnsi="Garamond" w:cs="Times New Roman"/>
          <w:b/>
          <w:bCs/>
          <w:sz w:val="24"/>
          <w:highlight w:val="cyan"/>
          <w:u w:val="single"/>
        </w:rPr>
        <w:t>replace the modern world's "odious morality</w:t>
      </w:r>
      <w:r w:rsidRPr="00256772">
        <w:rPr>
          <w:rFonts w:ascii="Garamond" w:hAnsi="Garamond" w:cs="Times New Roman"/>
          <w:sz w:val="24"/>
          <w:highlight w:val="cyan"/>
          <w:u w:val="single"/>
        </w:rPr>
        <w:t xml:space="preserve">" </w:t>
      </w:r>
      <w:r w:rsidRPr="00256772">
        <w:rPr>
          <w:rFonts w:ascii="Garamond" w:hAnsi="Garamond" w:cs="Times New Roman"/>
          <w:b/>
          <w:bCs/>
          <w:sz w:val="24"/>
          <w:highlight w:val="cyan"/>
          <w:u w:val="single"/>
        </w:rPr>
        <w:t>with a</w:t>
      </w:r>
      <w:r w:rsidRPr="007A795A">
        <w:rPr>
          <w:rFonts w:ascii="Garamond" w:hAnsi="Garamond" w:cs="Times New Roman"/>
          <w:b/>
          <w:bCs/>
          <w:sz w:val="24"/>
          <w:u w:val="single"/>
        </w:rPr>
        <w:t xml:space="preserve"> </w:t>
      </w:r>
      <w:r w:rsidRPr="00256772">
        <w:rPr>
          <w:rFonts w:ascii="Garamond" w:hAnsi="Garamond" w:cs="Times New Roman"/>
          <w:sz w:val="10"/>
          <w:szCs w:val="10"/>
        </w:rPr>
        <w:t>holistic,</w:t>
      </w:r>
      <w:r w:rsidRPr="007A795A">
        <w:rPr>
          <w:rFonts w:ascii="Garamond" w:hAnsi="Garamond" w:cs="Times New Roman"/>
          <w:sz w:val="24"/>
        </w:rPr>
        <w:t xml:space="preserve"> </w:t>
      </w:r>
      <w:r w:rsidRPr="00256772">
        <w:rPr>
          <w:rFonts w:ascii="Garamond" w:hAnsi="Garamond" w:cs="Times New Roman"/>
          <w:b/>
          <w:bCs/>
          <w:sz w:val="24"/>
          <w:highlight w:val="cyan"/>
          <w:u w:val="single"/>
        </w:rPr>
        <w:t>environmental ethic that had as its basis respect for all</w:t>
      </w:r>
      <w:r w:rsidRPr="00256772">
        <w:rPr>
          <w:rFonts w:ascii="Garamond" w:hAnsi="Garamond" w:cs="Times New Roman"/>
          <w:sz w:val="24"/>
          <w:highlight w:val="cyan"/>
        </w:rPr>
        <w:t xml:space="preserve"> </w:t>
      </w:r>
      <w:r w:rsidRPr="00256772">
        <w:rPr>
          <w:rFonts w:ascii="Garamond" w:hAnsi="Garamond" w:cs="Times New Roman"/>
          <w:sz w:val="10"/>
          <w:szCs w:val="10"/>
        </w:rPr>
        <w:t>people and all</w:t>
      </w:r>
      <w:r w:rsidRPr="007A795A">
        <w:rPr>
          <w:rFonts w:ascii="Garamond" w:hAnsi="Garamond" w:cs="Times New Roman"/>
          <w:sz w:val="24"/>
        </w:rPr>
        <w:t xml:space="preserve"> </w:t>
      </w:r>
      <w:r w:rsidRPr="00256772">
        <w:rPr>
          <w:rFonts w:ascii="Garamond" w:hAnsi="Garamond" w:cs="Times New Roman"/>
          <w:b/>
          <w:bCs/>
          <w:sz w:val="24"/>
          <w:highlight w:val="cyan"/>
          <w:u w:val="single"/>
        </w:rPr>
        <w:t>nature</w:t>
      </w:r>
      <w:r w:rsidRPr="007A795A">
        <w:rPr>
          <w:rFonts w:ascii="Garamond" w:hAnsi="Garamond" w:cs="Times New Roman"/>
          <w:sz w:val="24"/>
        </w:rPr>
        <w:t xml:space="preserve">. </w:t>
      </w:r>
      <w:r w:rsidRPr="00256772">
        <w:rPr>
          <w:rFonts w:ascii="Garamond" w:hAnsi="Garamond" w:cs="Times New Roman"/>
          <w:sz w:val="10"/>
          <w:szCs w:val="10"/>
        </w:rPr>
        <w:t>Armed with</w:t>
      </w:r>
      <w:r w:rsidRPr="007A795A">
        <w:rPr>
          <w:rFonts w:ascii="Garamond" w:hAnsi="Garamond" w:cs="Times New Roman"/>
          <w:sz w:val="24"/>
        </w:rPr>
        <w:t xml:space="preserve"> </w:t>
      </w:r>
      <w:r w:rsidRPr="00256772">
        <w:rPr>
          <w:rFonts w:ascii="Garamond" w:hAnsi="Garamond" w:cs="Times New Roman"/>
          <w:b/>
          <w:bCs/>
          <w:sz w:val="24"/>
          <w:highlight w:val="cyan"/>
          <w:u w:val="single"/>
        </w:rPr>
        <w:t>ne</w:t>
      </w:r>
      <w:r w:rsidR="00256772">
        <w:rPr>
          <w:rFonts w:ascii="Garamond" w:hAnsi="Garamond" w:cs="Times New Roman"/>
          <w:b/>
          <w:bCs/>
          <w:sz w:val="24"/>
          <w:highlight w:val="cyan"/>
          <w:u w:val="single"/>
        </w:rPr>
        <w:t>w definitions of right and wrong [will]</w:t>
      </w:r>
      <w:r w:rsidRPr="007A795A">
        <w:rPr>
          <w:rFonts w:ascii="Garamond" w:hAnsi="Garamond" w:cs="Times New Roman"/>
          <w:sz w:val="24"/>
        </w:rPr>
        <w:t xml:space="preserve">, </w:t>
      </w:r>
      <w:proofErr w:type="spellStart"/>
      <w:r w:rsidRPr="00256772">
        <w:rPr>
          <w:rFonts w:ascii="Garamond" w:hAnsi="Garamond" w:cs="Times New Roman"/>
          <w:sz w:val="10"/>
          <w:szCs w:val="10"/>
        </w:rPr>
        <w:t>ecoanarchists</w:t>
      </w:r>
      <w:proofErr w:type="spellEnd"/>
      <w:r w:rsidRPr="00256772">
        <w:rPr>
          <w:rFonts w:ascii="Garamond" w:hAnsi="Garamond" w:cs="Times New Roman"/>
          <w:sz w:val="10"/>
          <w:szCs w:val="10"/>
        </w:rPr>
        <w:t xml:space="preserve"> could</w:t>
      </w:r>
      <w:r w:rsidRPr="007A795A">
        <w:rPr>
          <w:rFonts w:ascii="Garamond" w:hAnsi="Garamond" w:cs="Times New Roman"/>
          <w:b/>
          <w:bCs/>
          <w:sz w:val="24"/>
          <w:u w:val="single"/>
        </w:rPr>
        <w:t xml:space="preserve"> </w:t>
      </w:r>
      <w:r w:rsidRPr="00256772">
        <w:rPr>
          <w:rFonts w:ascii="Garamond" w:hAnsi="Garamond" w:cs="Times New Roman"/>
          <w:b/>
          <w:bCs/>
          <w:sz w:val="24"/>
          <w:highlight w:val="cyan"/>
          <w:u w:val="single"/>
        </w:rPr>
        <w:t>tear down the old order and erect the new</w:t>
      </w:r>
      <w:r w:rsidRPr="007A795A">
        <w:rPr>
          <w:rFonts w:ascii="Garamond" w:hAnsi="Garamond" w:cs="Times New Roman"/>
          <w:sz w:val="24"/>
        </w:rPr>
        <w:t xml:space="preserve">. </w:t>
      </w:r>
    </w:p>
    <w:p w14:paraId="79D12A94" w14:textId="77777777" w:rsidR="007A795A" w:rsidRPr="006B6C8F" w:rsidRDefault="007A795A" w:rsidP="00202CA1">
      <w:pPr>
        <w:spacing w:line="360" w:lineRule="auto"/>
        <w:jc w:val="both"/>
        <w:rPr>
          <w:rFonts w:ascii="Garamond" w:hAnsi="Garamond" w:cs="Times New Roman"/>
          <w:sz w:val="10"/>
          <w:szCs w:val="10"/>
        </w:rPr>
      </w:pPr>
    </w:p>
    <w:p w14:paraId="74C979C3" w14:textId="6133462F" w:rsidR="00500BF1" w:rsidRPr="006B6C8F" w:rsidRDefault="006B6C8F" w:rsidP="00202CA1">
      <w:pPr>
        <w:spacing w:line="360" w:lineRule="auto"/>
        <w:jc w:val="both"/>
        <w:rPr>
          <w:rFonts w:ascii="Garamond" w:hAnsi="Garamond" w:cs="Times New Roman"/>
          <w:sz w:val="24"/>
        </w:rPr>
      </w:pPr>
      <w:r>
        <w:rPr>
          <w:rFonts w:ascii="Garamond" w:hAnsi="Garamond" w:cs="Times New Roman"/>
          <w:sz w:val="24"/>
        </w:rPr>
        <w:t xml:space="preserve">The permutation always fails; half-hearted measures to reject anthropocentrism are nonsensical since they require one to still allow for a human-centric mindset, which is in itself a manifestation of the ideology. Only by having a radical revolution against anthropocentric mindsets solves – my evidence is comparative.  </w:t>
      </w:r>
      <w:r>
        <w:rPr>
          <w:rFonts w:ascii="Garamond" w:hAnsi="Garamond" w:cs="Times New Roman"/>
          <w:b/>
          <w:sz w:val="24"/>
        </w:rPr>
        <w:t>Best 2</w:t>
      </w:r>
      <w:r>
        <w:rPr>
          <w:rFonts w:ascii="Garamond" w:hAnsi="Garamond" w:cs="Times New Roman"/>
          <w:sz w:val="24"/>
        </w:rPr>
        <w:t xml:space="preserve"> explains,</w:t>
      </w:r>
    </w:p>
    <w:p w14:paraId="7051158A" w14:textId="77777777" w:rsidR="00500BF1" w:rsidRPr="006B6C8F" w:rsidRDefault="00500BF1" w:rsidP="00202CA1">
      <w:pPr>
        <w:spacing w:line="360" w:lineRule="auto"/>
        <w:jc w:val="both"/>
        <w:rPr>
          <w:rFonts w:ascii="Garamond" w:hAnsi="Garamond" w:cs="Times New Roman"/>
          <w:sz w:val="8"/>
          <w:szCs w:val="8"/>
        </w:rPr>
      </w:pPr>
    </w:p>
    <w:p w14:paraId="500B74CF" w14:textId="306A2240" w:rsidR="006B6C8F" w:rsidRPr="006B6C8F" w:rsidRDefault="006B6C8F" w:rsidP="006B6C8F">
      <w:pPr>
        <w:spacing w:line="360" w:lineRule="auto"/>
        <w:jc w:val="both"/>
        <w:rPr>
          <w:rFonts w:ascii="Garamond" w:hAnsi="Garamond" w:cs="Times New Roman"/>
          <w:sz w:val="24"/>
        </w:rPr>
      </w:pPr>
      <w:r w:rsidRPr="00605F26">
        <w:rPr>
          <w:rFonts w:ascii="Garamond" w:hAnsi="Garamond" w:cs="Times New Roman"/>
          <w:sz w:val="10"/>
          <w:szCs w:val="10"/>
        </w:rPr>
        <w:t>Revolutionary environmentalism is based on the realization that</w:t>
      </w:r>
      <w:r w:rsidRPr="006B6C8F">
        <w:rPr>
          <w:rFonts w:ascii="Garamond" w:hAnsi="Garamond" w:cs="Times New Roman"/>
          <w:sz w:val="24"/>
        </w:rPr>
        <w:t xml:space="preserve"> </w:t>
      </w:r>
      <w:r w:rsidR="00605F26" w:rsidRPr="00AF03E7">
        <w:rPr>
          <w:rFonts w:ascii="Garamond" w:hAnsi="Garamond" w:cs="Times New Roman"/>
          <w:b/>
          <w:bCs/>
          <w:sz w:val="24"/>
          <w:highlight w:val="cyan"/>
          <w:u w:val="single"/>
        </w:rPr>
        <w:t>[</w:t>
      </w:r>
      <w:proofErr w:type="gramStart"/>
      <w:r w:rsidR="00605F26" w:rsidRPr="00AF03E7">
        <w:rPr>
          <w:rFonts w:ascii="Garamond" w:hAnsi="Garamond" w:cs="Times New Roman"/>
          <w:b/>
          <w:bCs/>
          <w:sz w:val="24"/>
          <w:highlight w:val="cyan"/>
          <w:u w:val="single"/>
        </w:rPr>
        <w:t>P]</w:t>
      </w:r>
      <w:proofErr w:type="spellStart"/>
      <w:r w:rsidRPr="00AF03E7">
        <w:rPr>
          <w:rFonts w:ascii="Garamond" w:hAnsi="Garamond" w:cs="Times New Roman"/>
          <w:b/>
          <w:bCs/>
          <w:sz w:val="24"/>
          <w:highlight w:val="cyan"/>
          <w:u w:val="single"/>
        </w:rPr>
        <w:t>olitics</w:t>
      </w:r>
      <w:proofErr w:type="spellEnd"/>
      <w:proofErr w:type="gramEnd"/>
      <w:r w:rsidRPr="00AF03E7">
        <w:rPr>
          <w:rFonts w:ascii="Garamond" w:hAnsi="Garamond" w:cs="Times New Roman"/>
          <w:b/>
          <w:bCs/>
          <w:sz w:val="24"/>
          <w:highlight w:val="cyan"/>
          <w:u w:val="single"/>
        </w:rPr>
        <w:t xml:space="preserve"> as usual just won’t cut it anymore. </w:t>
      </w:r>
      <w:proofErr w:type="gramStart"/>
      <w:r w:rsidRPr="00AF03E7">
        <w:rPr>
          <w:rFonts w:ascii="Garamond" w:hAnsi="Garamond" w:cs="Times New Roman"/>
          <w:b/>
          <w:bCs/>
          <w:sz w:val="24"/>
          <w:highlight w:val="cyan"/>
          <w:u w:val="single"/>
        </w:rPr>
        <w:t>We will always lose if we play by their rules rather than invent new forms of struggle</w:t>
      </w:r>
      <w:r w:rsidRPr="00605F26">
        <w:rPr>
          <w:rFonts w:ascii="Garamond" w:hAnsi="Garamond" w:cs="Times New Roman"/>
          <w:sz w:val="10"/>
          <w:szCs w:val="10"/>
        </w:rPr>
        <w:t>, new social movements, and new sensibilities.</w:t>
      </w:r>
      <w:proofErr w:type="gramEnd"/>
      <w:r w:rsidRPr="006B6C8F">
        <w:rPr>
          <w:rFonts w:ascii="Garamond" w:hAnsi="Garamond" w:cs="Times New Roman"/>
          <w:sz w:val="24"/>
        </w:rPr>
        <w:t xml:space="preserve"> </w:t>
      </w:r>
      <w:r w:rsidRPr="00AF03E7">
        <w:rPr>
          <w:rFonts w:ascii="Garamond" w:hAnsi="Garamond" w:cs="Times New Roman"/>
          <w:b/>
          <w:bCs/>
          <w:sz w:val="24"/>
          <w:highlight w:val="cyan"/>
          <w:u w:val="single"/>
        </w:rPr>
        <w:t>The defense of the earth requires immediate and decisive</w:t>
      </w:r>
      <w:r w:rsidRPr="00605F26">
        <w:rPr>
          <w:rFonts w:ascii="Garamond" w:hAnsi="Garamond" w:cs="Times New Roman"/>
          <w:sz w:val="10"/>
          <w:szCs w:val="10"/>
        </w:rPr>
        <w:t>: logging roads need to be blocked, driftnets need to be cut, and cages need to be emptied. But these are defensive actions, and in addition to these tactics,</w:t>
      </w:r>
      <w:r w:rsidRPr="006B6C8F">
        <w:rPr>
          <w:rFonts w:ascii="Garamond" w:hAnsi="Garamond" w:cs="Times New Roman"/>
          <w:sz w:val="24"/>
        </w:rPr>
        <w:t xml:space="preserve"> </w:t>
      </w:r>
      <w:r w:rsidRPr="00AF03E7">
        <w:rPr>
          <w:rFonts w:ascii="Garamond" w:hAnsi="Garamond" w:cs="Times New Roman"/>
          <w:b/>
          <w:bCs/>
          <w:sz w:val="24"/>
          <w:highlight w:val="cyan"/>
          <w:u w:val="single"/>
        </w:rPr>
        <w:t>radical movements</w:t>
      </w:r>
      <w:r w:rsidRPr="00AF03E7">
        <w:rPr>
          <w:rFonts w:ascii="Garamond" w:hAnsi="Garamond" w:cs="Times New Roman"/>
          <w:sz w:val="24"/>
          <w:highlight w:val="cyan"/>
        </w:rPr>
        <w:t xml:space="preserve"> </w:t>
      </w:r>
      <w:r w:rsidRPr="00605F26">
        <w:rPr>
          <w:rFonts w:ascii="Garamond" w:hAnsi="Garamond" w:cs="Times New Roman"/>
          <w:sz w:val="10"/>
          <w:szCs w:val="10"/>
        </w:rPr>
        <w:t xml:space="preserve">and alliances </w:t>
      </w:r>
      <w:r w:rsidRPr="00605F26">
        <w:rPr>
          <w:rFonts w:ascii="Garamond" w:hAnsi="Garamond" w:cs="Times New Roman"/>
          <w:bCs/>
          <w:sz w:val="10"/>
          <w:szCs w:val="10"/>
        </w:rPr>
        <w:t>must be built</w:t>
      </w:r>
      <w:r w:rsidRPr="00605F26">
        <w:rPr>
          <w:rFonts w:ascii="Garamond" w:hAnsi="Garamond" w:cs="Times New Roman"/>
          <w:sz w:val="10"/>
          <w:szCs w:val="10"/>
        </w:rPr>
        <w:t xml:space="preserve"> from the perspective total liberation.</w:t>
      </w:r>
      <w:r w:rsidRPr="006B6C8F">
        <w:rPr>
          <w:rFonts w:ascii="Garamond" w:hAnsi="Garamond" w:cs="Times New Roman"/>
          <w:sz w:val="24"/>
        </w:rPr>
        <w:t xml:space="preserve"> </w:t>
      </w:r>
      <w:proofErr w:type="gramStart"/>
      <w:r w:rsidRPr="00AF03E7">
        <w:rPr>
          <w:rFonts w:ascii="Garamond" w:hAnsi="Garamond" w:cs="Times New Roman"/>
          <w:b/>
          <w:bCs/>
          <w:sz w:val="24"/>
          <w:highlight w:val="cyan"/>
          <w:u w:val="single"/>
        </w:rPr>
        <w:t>A new revolutionary politics will build on the achievements of democratic</w:t>
      </w:r>
      <w:r w:rsidRPr="006B6C8F">
        <w:rPr>
          <w:rFonts w:ascii="Garamond" w:hAnsi="Garamond" w:cs="Times New Roman"/>
          <w:sz w:val="24"/>
        </w:rPr>
        <w:t xml:space="preserve">, </w:t>
      </w:r>
      <w:r w:rsidRPr="00605F26">
        <w:rPr>
          <w:rFonts w:ascii="Garamond" w:hAnsi="Garamond" w:cs="Times New Roman"/>
          <w:sz w:val="10"/>
          <w:szCs w:val="10"/>
        </w:rPr>
        <w:t>libertarian socialist, and anarchist</w:t>
      </w:r>
      <w:r w:rsidRPr="006B6C8F">
        <w:rPr>
          <w:rFonts w:ascii="Garamond" w:hAnsi="Garamond" w:cs="Times New Roman"/>
          <w:sz w:val="24"/>
        </w:rPr>
        <w:t xml:space="preserve"> </w:t>
      </w:r>
      <w:r w:rsidRPr="00AF03E7">
        <w:rPr>
          <w:rFonts w:ascii="Garamond" w:hAnsi="Garamond" w:cs="Times New Roman"/>
          <w:b/>
          <w:bCs/>
          <w:sz w:val="24"/>
          <w:highlight w:val="cyan"/>
          <w:u w:val="single"/>
        </w:rPr>
        <w:t>traditions</w:t>
      </w:r>
      <w:r w:rsidRPr="006B6C8F">
        <w:rPr>
          <w:rFonts w:ascii="Garamond" w:hAnsi="Garamond" w:cs="Times New Roman"/>
          <w:sz w:val="24"/>
        </w:rPr>
        <w:t>.</w:t>
      </w:r>
      <w:proofErr w:type="gramEnd"/>
      <w:r w:rsidRPr="006B6C8F">
        <w:rPr>
          <w:rFonts w:ascii="Garamond" w:hAnsi="Garamond" w:cs="Times New Roman"/>
          <w:sz w:val="24"/>
        </w:rPr>
        <w:t xml:space="preserve"> </w:t>
      </w:r>
      <w:r w:rsidRPr="00605F26">
        <w:rPr>
          <w:rFonts w:ascii="Garamond" w:hAnsi="Garamond" w:cs="Times New Roman"/>
          <w:sz w:val="10"/>
          <w:szCs w:val="10"/>
        </w:rPr>
        <w:t>It will incorporate radical green, feminist, and indigenous struggles.</w:t>
      </w:r>
      <w:r w:rsidRPr="006B6C8F">
        <w:rPr>
          <w:rFonts w:ascii="Garamond" w:hAnsi="Garamond" w:cs="Times New Roman"/>
          <w:sz w:val="24"/>
        </w:rPr>
        <w:t xml:space="preserve"> </w:t>
      </w:r>
      <w:r w:rsidRPr="00AF03E7">
        <w:rPr>
          <w:rFonts w:ascii="Garamond" w:hAnsi="Garamond" w:cs="Times New Roman"/>
          <w:b/>
          <w:sz w:val="24"/>
          <w:highlight w:val="cyan"/>
          <w:u w:val="single"/>
        </w:rPr>
        <w:t>It will merge animal, earth, and human standpoints in</w:t>
      </w:r>
      <w:r w:rsidRPr="00AF03E7">
        <w:rPr>
          <w:rFonts w:ascii="Garamond" w:hAnsi="Garamond" w:cs="Times New Roman"/>
          <w:sz w:val="24"/>
          <w:highlight w:val="cyan"/>
        </w:rPr>
        <w:t xml:space="preserve"> </w:t>
      </w:r>
      <w:r w:rsidRPr="00605F26">
        <w:rPr>
          <w:rFonts w:ascii="Garamond" w:hAnsi="Garamond" w:cs="Times New Roman"/>
          <w:sz w:val="10"/>
          <w:szCs w:val="10"/>
        </w:rPr>
        <w:t>a total</w:t>
      </w:r>
      <w:r w:rsidRPr="006B6C8F">
        <w:rPr>
          <w:rFonts w:ascii="Garamond" w:hAnsi="Garamond" w:cs="Times New Roman"/>
          <w:sz w:val="24"/>
        </w:rPr>
        <w:t xml:space="preserve"> </w:t>
      </w:r>
      <w:r w:rsidRPr="00AF03E7">
        <w:rPr>
          <w:rFonts w:ascii="Garamond" w:hAnsi="Garamond" w:cs="Times New Roman"/>
          <w:b/>
          <w:sz w:val="24"/>
          <w:highlight w:val="cyan"/>
          <w:u w:val="single"/>
        </w:rPr>
        <w:t>liberation</w:t>
      </w:r>
      <w:r w:rsidRPr="00AF03E7">
        <w:rPr>
          <w:rFonts w:ascii="Garamond" w:hAnsi="Garamond" w:cs="Times New Roman"/>
          <w:sz w:val="24"/>
          <w:highlight w:val="cyan"/>
        </w:rPr>
        <w:t xml:space="preserve"> </w:t>
      </w:r>
      <w:r w:rsidRPr="00605F26">
        <w:rPr>
          <w:rFonts w:ascii="Garamond" w:hAnsi="Garamond" w:cs="Times New Roman"/>
          <w:sz w:val="10"/>
          <w:szCs w:val="10"/>
        </w:rPr>
        <w:t>struggle</w:t>
      </w:r>
      <w:r w:rsidRPr="006B6C8F">
        <w:rPr>
          <w:rFonts w:ascii="Garamond" w:hAnsi="Garamond" w:cs="Times New Roman"/>
          <w:sz w:val="24"/>
        </w:rPr>
        <w:t xml:space="preserve"> </w:t>
      </w:r>
      <w:r w:rsidRPr="00AF03E7">
        <w:rPr>
          <w:rFonts w:ascii="Garamond" w:hAnsi="Garamond" w:cs="Times New Roman"/>
          <w:b/>
          <w:sz w:val="24"/>
          <w:highlight w:val="cyan"/>
          <w:u w:val="single"/>
        </w:rPr>
        <w:t>against</w:t>
      </w:r>
      <w:r w:rsidRPr="00AF03E7">
        <w:rPr>
          <w:rFonts w:ascii="Garamond" w:hAnsi="Garamond" w:cs="Times New Roman"/>
          <w:sz w:val="24"/>
          <w:highlight w:val="cyan"/>
        </w:rPr>
        <w:t xml:space="preserve"> </w:t>
      </w:r>
      <w:r w:rsidRPr="00605F26">
        <w:rPr>
          <w:rFonts w:ascii="Garamond" w:hAnsi="Garamond" w:cs="Times New Roman"/>
          <w:sz w:val="10"/>
          <w:szCs w:val="10"/>
        </w:rPr>
        <w:t>global capitalism and its</w:t>
      </w:r>
      <w:r w:rsidRPr="006B6C8F">
        <w:rPr>
          <w:rFonts w:ascii="Garamond" w:hAnsi="Garamond" w:cs="Times New Roman"/>
          <w:sz w:val="24"/>
        </w:rPr>
        <w:t xml:space="preserve"> </w:t>
      </w:r>
      <w:proofErr w:type="spellStart"/>
      <w:r w:rsidRPr="00AF03E7">
        <w:rPr>
          <w:rFonts w:ascii="Garamond" w:hAnsi="Garamond" w:cs="Times New Roman"/>
          <w:b/>
          <w:sz w:val="24"/>
          <w:highlight w:val="cyan"/>
          <w:u w:val="single"/>
        </w:rPr>
        <w:t>omnicidal</w:t>
      </w:r>
      <w:proofErr w:type="spellEnd"/>
      <w:r w:rsidRPr="00AF03E7">
        <w:rPr>
          <w:rFonts w:ascii="Garamond" w:hAnsi="Garamond" w:cs="Times New Roman"/>
          <w:b/>
          <w:sz w:val="24"/>
          <w:highlight w:val="cyan"/>
          <w:u w:val="single"/>
        </w:rPr>
        <w:t xml:space="preserve"> grow-or-die logic</w:t>
      </w:r>
      <w:r w:rsidRPr="00AF03E7">
        <w:rPr>
          <w:rFonts w:ascii="Garamond" w:hAnsi="Garamond" w:cs="Times New Roman"/>
          <w:sz w:val="24"/>
          <w:highlight w:val="cyan"/>
        </w:rPr>
        <w:t xml:space="preserve">. </w:t>
      </w:r>
      <w:r w:rsidRPr="00AF03E7">
        <w:rPr>
          <w:rFonts w:ascii="Garamond" w:hAnsi="Garamond" w:cs="Times New Roman"/>
          <w:b/>
          <w:bCs/>
          <w:sz w:val="24"/>
          <w:highlight w:val="cyan"/>
          <w:u w:val="single"/>
        </w:rPr>
        <w:t>Radical politics must reverse the growing power of the state</w:t>
      </w:r>
      <w:r w:rsidRPr="006B6C8F">
        <w:rPr>
          <w:rFonts w:ascii="Garamond" w:hAnsi="Garamond" w:cs="Times New Roman"/>
          <w:b/>
          <w:bCs/>
          <w:sz w:val="24"/>
          <w:u w:val="single"/>
        </w:rPr>
        <w:t xml:space="preserve">, </w:t>
      </w:r>
      <w:r w:rsidRPr="00AF03E7">
        <w:rPr>
          <w:rFonts w:ascii="Garamond" w:hAnsi="Garamond" w:cs="Times New Roman"/>
          <w:bCs/>
          <w:sz w:val="10"/>
          <w:szCs w:val="10"/>
        </w:rPr>
        <w:t>mass media, and corporations</w:t>
      </w:r>
      <w:r w:rsidRPr="006B6C8F">
        <w:rPr>
          <w:rFonts w:ascii="Garamond" w:hAnsi="Garamond" w:cs="Times New Roman"/>
          <w:b/>
          <w:bCs/>
          <w:sz w:val="24"/>
          <w:u w:val="single"/>
        </w:rPr>
        <w:t xml:space="preserve"> </w:t>
      </w:r>
      <w:r w:rsidRPr="00AF03E7">
        <w:rPr>
          <w:rFonts w:ascii="Garamond" w:hAnsi="Garamond" w:cs="Times New Roman"/>
          <w:b/>
          <w:bCs/>
          <w:sz w:val="24"/>
          <w:highlight w:val="cyan"/>
          <w:u w:val="single"/>
        </w:rPr>
        <w:t xml:space="preserve">to promote egalitarianism </w:t>
      </w:r>
      <w:r w:rsidRPr="00AF03E7">
        <w:rPr>
          <w:rFonts w:ascii="Garamond" w:hAnsi="Garamond" w:cs="Times New Roman"/>
          <w:bCs/>
          <w:sz w:val="10"/>
          <w:szCs w:val="10"/>
        </w:rPr>
        <w:t>and participatory democratization</w:t>
      </w:r>
      <w:r w:rsidRPr="006B6C8F">
        <w:rPr>
          <w:rFonts w:ascii="Garamond" w:hAnsi="Garamond" w:cs="Times New Roman"/>
          <w:b/>
          <w:bCs/>
          <w:sz w:val="24"/>
          <w:u w:val="single"/>
        </w:rPr>
        <w:t xml:space="preserve"> </w:t>
      </w:r>
      <w:r w:rsidRPr="00AF03E7">
        <w:rPr>
          <w:rFonts w:ascii="Garamond" w:hAnsi="Garamond" w:cs="Times New Roman"/>
          <w:b/>
          <w:bCs/>
          <w:sz w:val="24"/>
          <w:highlight w:val="cyan"/>
          <w:u w:val="single"/>
        </w:rPr>
        <w:t xml:space="preserve">at all levels </w:t>
      </w:r>
      <w:r w:rsidRPr="00AF03E7">
        <w:rPr>
          <w:rFonts w:ascii="Garamond" w:hAnsi="Garamond" w:cs="Times New Roman"/>
          <w:bCs/>
          <w:sz w:val="10"/>
          <w:szCs w:val="10"/>
        </w:rPr>
        <w:t>of society</w:t>
      </w:r>
      <w:r w:rsidRPr="00AF03E7">
        <w:rPr>
          <w:rFonts w:ascii="Garamond" w:hAnsi="Garamond" w:cs="Times New Roman"/>
          <w:sz w:val="10"/>
          <w:szCs w:val="10"/>
        </w:rPr>
        <w:t xml:space="preserve"> – political, cultural, and economic.</w:t>
      </w:r>
      <w:r w:rsidRPr="006B6C8F">
        <w:rPr>
          <w:rFonts w:ascii="Garamond" w:hAnsi="Garamond" w:cs="Times New Roman"/>
          <w:sz w:val="24"/>
        </w:rPr>
        <w:t xml:space="preserve"> </w:t>
      </w:r>
      <w:r w:rsidRPr="00AF03E7">
        <w:rPr>
          <w:rFonts w:ascii="Garamond" w:hAnsi="Garamond" w:cs="Times New Roman"/>
          <w:b/>
          <w:bCs/>
          <w:sz w:val="24"/>
          <w:highlight w:val="cyan"/>
          <w:u w:val="single"/>
        </w:rPr>
        <w:t xml:space="preserve">It must dismantle all asymmetrical power relations </w:t>
      </w:r>
      <w:r w:rsidRPr="00AF03E7">
        <w:rPr>
          <w:rFonts w:ascii="Garamond" w:hAnsi="Garamond" w:cs="Times New Roman"/>
          <w:bCs/>
          <w:sz w:val="10"/>
          <w:szCs w:val="10"/>
        </w:rPr>
        <w:t>and structures of hierarchy</w:t>
      </w:r>
      <w:r w:rsidRPr="00AF03E7">
        <w:rPr>
          <w:rFonts w:ascii="Garamond" w:hAnsi="Garamond" w:cs="Times New Roman"/>
          <w:b/>
          <w:bCs/>
          <w:sz w:val="24"/>
          <w:highlight w:val="cyan"/>
          <w:u w:val="single"/>
        </w:rPr>
        <w:t>, including that of humans over</w:t>
      </w:r>
      <w:r w:rsidRPr="006B6C8F">
        <w:rPr>
          <w:rFonts w:ascii="Garamond" w:hAnsi="Garamond" w:cs="Times New Roman"/>
          <w:b/>
          <w:bCs/>
          <w:sz w:val="24"/>
          <w:u w:val="single"/>
        </w:rPr>
        <w:t xml:space="preserve"> </w:t>
      </w:r>
      <w:r w:rsidRPr="00AF03E7">
        <w:rPr>
          <w:rFonts w:ascii="Garamond" w:hAnsi="Garamond" w:cs="Times New Roman"/>
          <w:bCs/>
          <w:sz w:val="10"/>
          <w:szCs w:val="10"/>
        </w:rPr>
        <w:t>animals and</w:t>
      </w:r>
      <w:r w:rsidRPr="006B6C8F">
        <w:rPr>
          <w:rFonts w:ascii="Garamond" w:hAnsi="Garamond" w:cs="Times New Roman"/>
          <w:b/>
          <w:bCs/>
          <w:sz w:val="24"/>
          <w:u w:val="single"/>
        </w:rPr>
        <w:t xml:space="preserve"> </w:t>
      </w:r>
      <w:r w:rsidRPr="00AF03E7">
        <w:rPr>
          <w:rFonts w:ascii="Garamond" w:hAnsi="Garamond" w:cs="Times New Roman"/>
          <w:b/>
          <w:bCs/>
          <w:sz w:val="24"/>
          <w:highlight w:val="cyan"/>
          <w:u w:val="single"/>
        </w:rPr>
        <w:t xml:space="preserve">the earth. Radical politics is impossible without the </w:t>
      </w:r>
      <w:r w:rsidRPr="00AF03E7">
        <w:rPr>
          <w:rFonts w:ascii="Garamond" w:hAnsi="Garamond" w:cs="Times New Roman"/>
          <w:bCs/>
          <w:sz w:val="10"/>
          <w:szCs w:val="10"/>
        </w:rPr>
        <w:t>revitalization of citizenship and the</w:t>
      </w:r>
      <w:r w:rsidRPr="006B6C8F">
        <w:rPr>
          <w:rFonts w:ascii="Garamond" w:hAnsi="Garamond" w:cs="Times New Roman"/>
          <w:b/>
          <w:bCs/>
          <w:sz w:val="24"/>
          <w:u w:val="single"/>
        </w:rPr>
        <w:t xml:space="preserve"> </w:t>
      </w:r>
      <w:r w:rsidRPr="00AF03E7">
        <w:rPr>
          <w:rFonts w:ascii="Garamond" w:hAnsi="Garamond" w:cs="Times New Roman"/>
          <w:b/>
          <w:bCs/>
          <w:sz w:val="24"/>
          <w:highlight w:val="cyan"/>
          <w:u w:val="single"/>
        </w:rPr>
        <w:t>re-politicization of life, which begins with forms of education</w:t>
      </w:r>
      <w:r w:rsidRPr="006B6C8F">
        <w:rPr>
          <w:rFonts w:ascii="Garamond" w:hAnsi="Garamond" w:cs="Times New Roman"/>
          <w:b/>
          <w:bCs/>
          <w:sz w:val="24"/>
          <w:u w:val="single"/>
        </w:rPr>
        <w:t xml:space="preserve">, </w:t>
      </w:r>
      <w:r w:rsidRPr="00AF03E7">
        <w:rPr>
          <w:rFonts w:ascii="Garamond" w:hAnsi="Garamond" w:cs="Times New Roman"/>
          <w:bCs/>
          <w:sz w:val="10"/>
          <w:szCs w:val="10"/>
        </w:rPr>
        <w:t>communication, culture,</w:t>
      </w:r>
      <w:r w:rsidRPr="006B6C8F">
        <w:rPr>
          <w:rFonts w:ascii="Garamond" w:hAnsi="Garamond" w:cs="Times New Roman"/>
          <w:b/>
          <w:bCs/>
          <w:sz w:val="24"/>
          <w:u w:val="single"/>
        </w:rPr>
        <w:t xml:space="preserve"> </w:t>
      </w:r>
      <w:r w:rsidRPr="00AF03E7">
        <w:rPr>
          <w:rFonts w:ascii="Garamond" w:hAnsi="Garamond" w:cs="Times New Roman"/>
          <w:b/>
          <w:bCs/>
          <w:sz w:val="24"/>
          <w:highlight w:val="cyan"/>
          <w:u w:val="single"/>
        </w:rPr>
        <w:t>and art that</w:t>
      </w:r>
      <w:r w:rsidRPr="006B6C8F">
        <w:rPr>
          <w:rFonts w:ascii="Garamond" w:hAnsi="Garamond" w:cs="Times New Roman"/>
          <w:b/>
          <w:bCs/>
          <w:sz w:val="24"/>
          <w:u w:val="single"/>
        </w:rPr>
        <w:t xml:space="preserve"> </w:t>
      </w:r>
      <w:r w:rsidRPr="00AF03E7">
        <w:rPr>
          <w:rFonts w:ascii="Garamond" w:hAnsi="Garamond" w:cs="Times New Roman"/>
          <w:bCs/>
          <w:sz w:val="10"/>
          <w:szCs w:val="10"/>
        </w:rPr>
        <w:t>anger, awaken, inspire, and</w:t>
      </w:r>
      <w:r w:rsidRPr="006B6C8F">
        <w:rPr>
          <w:rFonts w:ascii="Garamond" w:hAnsi="Garamond" w:cs="Times New Roman"/>
          <w:b/>
          <w:bCs/>
          <w:sz w:val="24"/>
          <w:u w:val="single"/>
        </w:rPr>
        <w:t xml:space="preserve"> </w:t>
      </w:r>
      <w:r w:rsidRPr="00AF03E7">
        <w:rPr>
          <w:rFonts w:ascii="Garamond" w:hAnsi="Garamond" w:cs="Times New Roman"/>
          <w:b/>
          <w:bCs/>
          <w:sz w:val="24"/>
          <w:highlight w:val="cyan"/>
          <w:u w:val="single"/>
        </w:rPr>
        <w:t>empower people toward action and change</w:t>
      </w:r>
      <w:r w:rsidRPr="006B6C8F">
        <w:rPr>
          <w:rFonts w:ascii="Garamond" w:hAnsi="Garamond" w:cs="Times New Roman"/>
          <w:sz w:val="24"/>
        </w:rPr>
        <w:t xml:space="preserve">. </w:t>
      </w:r>
    </w:p>
    <w:p w14:paraId="1FF8B3BD" w14:textId="77777777" w:rsidR="00500BF1" w:rsidRDefault="00500BF1" w:rsidP="00202CA1">
      <w:pPr>
        <w:spacing w:line="360" w:lineRule="auto"/>
        <w:jc w:val="both"/>
        <w:rPr>
          <w:rFonts w:ascii="Garamond" w:hAnsi="Garamond" w:cs="Times New Roman"/>
          <w:sz w:val="24"/>
        </w:rPr>
      </w:pPr>
    </w:p>
    <w:p w14:paraId="11D3D4AB" w14:textId="77777777" w:rsidR="00CB6D03" w:rsidRPr="00202CA1" w:rsidRDefault="00CB6D03" w:rsidP="00202CA1">
      <w:pPr>
        <w:spacing w:line="360" w:lineRule="auto"/>
        <w:jc w:val="both"/>
        <w:rPr>
          <w:rFonts w:ascii="Garamond" w:hAnsi="Garamond" w:cs="Times New Roman"/>
          <w:sz w:val="24"/>
        </w:rPr>
      </w:pPr>
    </w:p>
    <w:p w14:paraId="62866B53" w14:textId="7BD42A5C" w:rsidR="00202CA1" w:rsidRDefault="000C40BC" w:rsidP="009916D4">
      <w:pPr>
        <w:spacing w:line="360" w:lineRule="auto"/>
        <w:jc w:val="both"/>
        <w:rPr>
          <w:rFonts w:ascii="Garamond" w:hAnsi="Garamond" w:cs="Times New Roman"/>
          <w:b/>
          <w:sz w:val="24"/>
        </w:rPr>
      </w:pPr>
      <w:r>
        <w:rPr>
          <w:rFonts w:ascii="Garamond" w:hAnsi="Garamond" w:cs="Times New Roman"/>
          <w:b/>
          <w:sz w:val="24"/>
        </w:rPr>
        <w:t>Fourth is Framework:</w:t>
      </w:r>
    </w:p>
    <w:p w14:paraId="169561C3" w14:textId="77777777" w:rsidR="000C40BC" w:rsidRPr="000C40BC" w:rsidRDefault="000C40BC" w:rsidP="009916D4">
      <w:pPr>
        <w:spacing w:line="360" w:lineRule="auto"/>
        <w:jc w:val="both"/>
        <w:rPr>
          <w:rFonts w:ascii="Garamond" w:hAnsi="Garamond" w:cs="Times New Roman"/>
          <w:sz w:val="6"/>
          <w:szCs w:val="6"/>
        </w:rPr>
      </w:pPr>
    </w:p>
    <w:p w14:paraId="40A69AAE" w14:textId="77777777" w:rsidR="000C40BC" w:rsidRDefault="000C40BC" w:rsidP="000C40BC">
      <w:pPr>
        <w:spacing w:line="360" w:lineRule="auto"/>
        <w:jc w:val="both"/>
        <w:rPr>
          <w:rFonts w:ascii="Garamond" w:hAnsi="Garamond" w:cs="Times New Roman"/>
          <w:sz w:val="24"/>
        </w:rPr>
      </w:pPr>
      <w:r>
        <w:rPr>
          <w:rFonts w:ascii="Garamond" w:hAnsi="Garamond" w:cs="Times New Roman"/>
          <w:b/>
          <w:sz w:val="24"/>
        </w:rPr>
        <w:t xml:space="preserve">A. </w:t>
      </w:r>
      <w:r>
        <w:rPr>
          <w:rFonts w:ascii="Garamond" w:hAnsi="Garamond" w:cs="Times New Roman"/>
          <w:sz w:val="24"/>
        </w:rPr>
        <w:t xml:space="preserve">Because the ballot gives the judge the power to determine what is endorsed as truthful in this round, the judge is implicitly assuming the role of the intellectual, which by definition means that their primary obligation is to reflect on and deconstruct truth.  </w:t>
      </w:r>
      <w:r>
        <w:rPr>
          <w:rFonts w:ascii="Garamond" w:hAnsi="Garamond" w:cs="Times New Roman"/>
          <w:b/>
          <w:sz w:val="24"/>
        </w:rPr>
        <w:t>Foucault</w:t>
      </w:r>
      <w:r>
        <w:rPr>
          <w:rFonts w:ascii="Garamond" w:hAnsi="Garamond" w:cs="Times New Roman"/>
          <w:sz w:val="24"/>
        </w:rPr>
        <w:t xml:space="preserve"> explains,</w:t>
      </w:r>
    </w:p>
    <w:p w14:paraId="5288CF2A" w14:textId="77777777" w:rsidR="000C40BC" w:rsidRPr="00EC4ACB" w:rsidRDefault="000C40BC" w:rsidP="000C40BC">
      <w:pPr>
        <w:spacing w:line="360" w:lineRule="auto"/>
        <w:jc w:val="both"/>
        <w:rPr>
          <w:rFonts w:ascii="Garamond" w:hAnsi="Garamond" w:cs="Times New Roman"/>
          <w:sz w:val="10"/>
          <w:szCs w:val="10"/>
        </w:rPr>
      </w:pPr>
    </w:p>
    <w:p w14:paraId="658062CF" w14:textId="77777777" w:rsidR="000C40BC" w:rsidRPr="00E91467" w:rsidRDefault="000C40BC" w:rsidP="000C40BC">
      <w:pPr>
        <w:spacing w:line="360" w:lineRule="auto"/>
        <w:jc w:val="both"/>
        <w:rPr>
          <w:rFonts w:ascii="Garamond" w:hAnsi="Garamond" w:cs="Times New Roman"/>
          <w:sz w:val="10"/>
          <w:szCs w:val="10"/>
        </w:rPr>
      </w:pPr>
      <w:r w:rsidRPr="00EC4ACB">
        <w:rPr>
          <w:rFonts w:ascii="Garamond" w:hAnsi="Garamond" w:cs="Times New Roman"/>
          <w:sz w:val="10"/>
          <w:szCs w:val="10"/>
        </w:rPr>
        <w:t>It seems to me that what must now be taken into account in</w:t>
      </w:r>
      <w:r w:rsidRPr="00EC4ACB">
        <w:rPr>
          <w:rFonts w:ascii="Garamond" w:hAnsi="Garamond" w:cs="Times New Roman"/>
          <w:sz w:val="24"/>
        </w:rPr>
        <w:t xml:space="preserve"> </w:t>
      </w:r>
      <w:r w:rsidRPr="00EC4ACB">
        <w:rPr>
          <w:rFonts w:ascii="Garamond" w:hAnsi="Garamond" w:cs="Times New Roman"/>
          <w:b/>
          <w:sz w:val="24"/>
          <w:highlight w:val="cyan"/>
          <w:u w:val="single"/>
        </w:rPr>
        <w:t>[</w:t>
      </w:r>
      <w:proofErr w:type="gramStart"/>
      <w:r w:rsidRPr="00EC4ACB">
        <w:rPr>
          <w:rFonts w:ascii="Garamond" w:hAnsi="Garamond" w:cs="Times New Roman"/>
          <w:b/>
          <w:sz w:val="24"/>
          <w:highlight w:val="cyan"/>
          <w:u w:val="single"/>
        </w:rPr>
        <w:t>T]he</w:t>
      </w:r>
      <w:proofErr w:type="gramEnd"/>
      <w:r w:rsidRPr="00EC4ACB">
        <w:rPr>
          <w:rFonts w:ascii="Garamond" w:hAnsi="Garamond" w:cs="Times New Roman"/>
          <w:b/>
          <w:sz w:val="24"/>
          <w:highlight w:val="cyan"/>
          <w:u w:val="single"/>
        </w:rPr>
        <w:t xml:space="preserve"> intellectual is not the ‘bearer of universal values.’</w:t>
      </w:r>
      <w:r w:rsidRPr="00EC4ACB">
        <w:rPr>
          <w:rFonts w:ascii="Garamond" w:hAnsi="Garamond" w:cs="Times New Roman"/>
          <w:sz w:val="24"/>
          <w:highlight w:val="cyan"/>
          <w:u w:val="single"/>
        </w:rPr>
        <w:t xml:space="preserve">  </w:t>
      </w:r>
      <w:r w:rsidRPr="00EC4ACB">
        <w:rPr>
          <w:rFonts w:ascii="Garamond" w:hAnsi="Garamond" w:cs="Times New Roman"/>
          <w:b/>
          <w:sz w:val="24"/>
          <w:highlight w:val="cyan"/>
          <w:u w:val="single"/>
        </w:rPr>
        <w:t>Rather</w:t>
      </w:r>
      <w:r w:rsidRPr="00EC4ACB">
        <w:rPr>
          <w:rFonts w:ascii="Garamond" w:hAnsi="Garamond" w:cs="Times New Roman"/>
          <w:sz w:val="24"/>
        </w:rPr>
        <w:t>,</w:t>
      </w:r>
      <w:r w:rsidRPr="00EC4ACB">
        <w:rPr>
          <w:rFonts w:ascii="Garamond" w:hAnsi="Garamond" w:cs="Times New Roman"/>
          <w:sz w:val="10"/>
          <w:szCs w:val="10"/>
        </w:rPr>
        <w:t xml:space="preserve"> it’s</w:t>
      </w:r>
      <w:r w:rsidRPr="00EC4ACB">
        <w:rPr>
          <w:rFonts w:ascii="Garamond" w:hAnsi="Garamond" w:cs="Times New Roman"/>
          <w:sz w:val="24"/>
        </w:rPr>
        <w:t xml:space="preserve"> </w:t>
      </w:r>
      <w:r w:rsidRPr="00EC4ACB">
        <w:rPr>
          <w:rFonts w:ascii="Garamond" w:hAnsi="Garamond" w:cs="Times New Roman"/>
          <w:b/>
          <w:sz w:val="24"/>
          <w:highlight w:val="cyan"/>
          <w:u w:val="single"/>
        </w:rPr>
        <w:t>the person</w:t>
      </w:r>
      <w:r w:rsidRPr="00EC4ACB">
        <w:rPr>
          <w:rFonts w:ascii="Garamond" w:hAnsi="Garamond" w:cs="Times New Roman"/>
          <w:sz w:val="24"/>
          <w:highlight w:val="cyan"/>
        </w:rPr>
        <w:t xml:space="preserve"> </w:t>
      </w:r>
      <w:r w:rsidRPr="00EC4ACB">
        <w:rPr>
          <w:rFonts w:ascii="Garamond" w:hAnsi="Garamond" w:cs="Times New Roman"/>
          <w:sz w:val="10"/>
          <w:szCs w:val="10"/>
        </w:rPr>
        <w:t xml:space="preserve">occupying a specific position – but </w:t>
      </w:r>
      <w:r w:rsidRPr="00EC4ACB">
        <w:rPr>
          <w:rFonts w:ascii="Garamond" w:hAnsi="Garamond" w:cs="Times New Roman"/>
          <w:b/>
          <w:sz w:val="24"/>
          <w:highlight w:val="cyan"/>
          <w:u w:val="single"/>
        </w:rPr>
        <w:t>who</w:t>
      </w:r>
      <w:r w:rsidRPr="00EC4ACB">
        <w:rPr>
          <w:rFonts w:ascii="Garamond" w:hAnsi="Garamond" w:cs="Times New Roman"/>
          <w:sz w:val="10"/>
          <w:szCs w:val="10"/>
        </w:rPr>
        <w:t xml:space="preserve">se specificity </w:t>
      </w:r>
      <w:r w:rsidRPr="00EC4ACB">
        <w:rPr>
          <w:rFonts w:ascii="Garamond" w:hAnsi="Garamond" w:cs="Times New Roman"/>
          <w:b/>
          <w:sz w:val="24"/>
          <w:highlight w:val="cyan"/>
          <w:u w:val="single"/>
        </w:rPr>
        <w:t>is linked</w:t>
      </w:r>
      <w:r w:rsidRPr="00EC4ACB">
        <w:rPr>
          <w:rFonts w:ascii="Garamond" w:hAnsi="Garamond" w:cs="Times New Roman"/>
          <w:sz w:val="10"/>
          <w:szCs w:val="10"/>
        </w:rPr>
        <w:t xml:space="preserve">, in a society like ours, </w:t>
      </w:r>
      <w:r w:rsidRPr="00EC4ACB">
        <w:rPr>
          <w:rFonts w:ascii="Garamond" w:hAnsi="Garamond" w:cs="Times New Roman"/>
          <w:b/>
          <w:sz w:val="24"/>
          <w:highlight w:val="cyan"/>
          <w:u w:val="single"/>
        </w:rPr>
        <w:t>to</w:t>
      </w:r>
      <w:r w:rsidRPr="00EC4ACB">
        <w:rPr>
          <w:rFonts w:ascii="Garamond" w:hAnsi="Garamond" w:cs="Times New Roman"/>
          <w:sz w:val="24"/>
          <w:highlight w:val="cyan"/>
        </w:rPr>
        <w:t xml:space="preserve"> </w:t>
      </w:r>
      <w:r w:rsidRPr="00EC4ACB">
        <w:rPr>
          <w:rFonts w:ascii="Garamond" w:hAnsi="Garamond" w:cs="Times New Roman"/>
          <w:sz w:val="10"/>
          <w:szCs w:val="10"/>
        </w:rPr>
        <w:t xml:space="preserve">the general functioning of an apparatus of </w:t>
      </w:r>
      <w:r w:rsidRPr="00EC4ACB">
        <w:rPr>
          <w:rFonts w:ascii="Garamond" w:hAnsi="Garamond" w:cs="Times New Roman"/>
          <w:b/>
          <w:sz w:val="24"/>
          <w:highlight w:val="cyan"/>
          <w:u w:val="single"/>
        </w:rPr>
        <w:t>truth</w:t>
      </w:r>
      <w:r w:rsidRPr="00EC4ACB">
        <w:rPr>
          <w:rFonts w:ascii="Garamond" w:hAnsi="Garamond" w:cs="Times New Roman"/>
          <w:sz w:val="24"/>
        </w:rPr>
        <w:t xml:space="preserve">.  </w:t>
      </w:r>
      <w:r w:rsidRPr="00EC4ACB">
        <w:rPr>
          <w:rFonts w:ascii="Garamond" w:hAnsi="Garamond" w:cs="Times New Roman"/>
          <w:sz w:val="10"/>
          <w:szCs w:val="10"/>
        </w:rPr>
        <w:t>In other words, the intellectual has a three-fold specificity: that of his class position (whether as petty-bourgeois in the service of capitalism or ‘organic’ intellectual of the proletariat); that of his conditions of life and work, linked to his condition as an intellectual (his field of research, his place in a laboratory, and political and economy demands to which he submits of against which he rebels, in the university, the hospital, etc.); lastly, the specificity of the politics of truths in our societies. And</w:t>
      </w:r>
      <w:r w:rsidRPr="00EC4ACB">
        <w:rPr>
          <w:rFonts w:ascii="Garamond" w:hAnsi="Garamond" w:cs="Times New Roman"/>
          <w:sz w:val="24"/>
        </w:rPr>
        <w:t xml:space="preserve"> </w:t>
      </w:r>
      <w:r w:rsidRPr="00EC4ACB">
        <w:rPr>
          <w:rFonts w:ascii="Garamond" w:hAnsi="Garamond" w:cs="Times New Roman"/>
          <w:b/>
          <w:sz w:val="24"/>
          <w:highlight w:val="cyan"/>
          <w:u w:val="single"/>
        </w:rPr>
        <w:t>it’s with this</w:t>
      </w:r>
      <w:r w:rsidRPr="00EC4ACB">
        <w:rPr>
          <w:rFonts w:ascii="Garamond" w:hAnsi="Garamond" w:cs="Times New Roman"/>
          <w:sz w:val="24"/>
          <w:highlight w:val="cyan"/>
        </w:rPr>
        <w:t xml:space="preserve"> </w:t>
      </w:r>
      <w:r w:rsidRPr="00EC4ACB">
        <w:rPr>
          <w:rFonts w:ascii="Garamond" w:hAnsi="Garamond" w:cs="Times New Roman"/>
          <w:sz w:val="10"/>
          <w:szCs w:val="10"/>
        </w:rPr>
        <w:t>last</w:t>
      </w:r>
      <w:r w:rsidRPr="00EC4ACB">
        <w:rPr>
          <w:rFonts w:ascii="Garamond" w:hAnsi="Garamond" w:cs="Times New Roman"/>
          <w:sz w:val="24"/>
        </w:rPr>
        <w:t xml:space="preserve"> </w:t>
      </w:r>
      <w:r w:rsidRPr="00EC4ACB">
        <w:rPr>
          <w:rFonts w:ascii="Garamond" w:hAnsi="Garamond" w:cs="Times New Roman"/>
          <w:b/>
          <w:sz w:val="24"/>
          <w:highlight w:val="cyan"/>
          <w:u w:val="single"/>
        </w:rPr>
        <w:t>factor that</w:t>
      </w:r>
      <w:r>
        <w:rPr>
          <w:rFonts w:ascii="Garamond" w:hAnsi="Garamond" w:cs="Times New Roman"/>
          <w:b/>
          <w:sz w:val="24"/>
          <w:highlight w:val="cyan"/>
          <w:u w:val="single"/>
        </w:rPr>
        <w:t xml:space="preserve"> [their]</w:t>
      </w:r>
      <w:r w:rsidRPr="00EC4ACB">
        <w:rPr>
          <w:rFonts w:ascii="Garamond" w:hAnsi="Garamond" w:cs="Times New Roman"/>
          <w:b/>
          <w:sz w:val="24"/>
          <w:highlight w:val="cyan"/>
          <w:u w:val="single"/>
        </w:rPr>
        <w:t xml:space="preserve"> </w:t>
      </w:r>
      <w:r w:rsidRPr="00EC4ACB">
        <w:rPr>
          <w:rFonts w:ascii="Garamond" w:hAnsi="Garamond" w:cs="Times New Roman"/>
          <w:sz w:val="10"/>
          <w:szCs w:val="10"/>
        </w:rPr>
        <w:t>his</w:t>
      </w:r>
      <w:r w:rsidRPr="00EC4ACB">
        <w:rPr>
          <w:rFonts w:ascii="Garamond" w:hAnsi="Garamond" w:cs="Times New Roman"/>
          <w:sz w:val="24"/>
        </w:rPr>
        <w:t xml:space="preserve"> </w:t>
      </w:r>
      <w:r w:rsidRPr="00EC4ACB">
        <w:rPr>
          <w:rFonts w:ascii="Garamond" w:hAnsi="Garamond" w:cs="Times New Roman"/>
          <w:b/>
          <w:sz w:val="24"/>
          <w:highlight w:val="cyan"/>
          <w:u w:val="single"/>
        </w:rPr>
        <w:t>position can take on</w:t>
      </w:r>
      <w:r w:rsidRPr="00EC4ACB">
        <w:rPr>
          <w:rFonts w:ascii="Garamond" w:hAnsi="Garamond" w:cs="Times New Roman"/>
          <w:sz w:val="24"/>
          <w:highlight w:val="cyan"/>
        </w:rPr>
        <w:t xml:space="preserve"> </w:t>
      </w:r>
      <w:r w:rsidRPr="00EC4ACB">
        <w:rPr>
          <w:rFonts w:ascii="Garamond" w:hAnsi="Garamond" w:cs="Times New Roman"/>
          <w:sz w:val="10"/>
          <w:szCs w:val="10"/>
        </w:rPr>
        <w:t>a general</w:t>
      </w:r>
      <w:r w:rsidRPr="00EC4ACB">
        <w:rPr>
          <w:rFonts w:ascii="Garamond" w:hAnsi="Garamond" w:cs="Times New Roman"/>
          <w:sz w:val="24"/>
        </w:rPr>
        <w:t xml:space="preserve"> </w:t>
      </w:r>
      <w:r w:rsidRPr="00EC4ACB">
        <w:rPr>
          <w:rFonts w:ascii="Garamond" w:hAnsi="Garamond" w:cs="Times New Roman"/>
          <w:b/>
          <w:sz w:val="24"/>
          <w:highlight w:val="cyan"/>
          <w:u w:val="single"/>
        </w:rPr>
        <w:t>significance</w:t>
      </w:r>
      <w:r w:rsidRPr="00EC4ACB">
        <w:rPr>
          <w:rFonts w:ascii="Garamond" w:hAnsi="Garamond" w:cs="Times New Roman"/>
          <w:sz w:val="24"/>
          <w:highlight w:val="cyan"/>
        </w:rPr>
        <w:t xml:space="preserve"> </w:t>
      </w:r>
      <w:r w:rsidRPr="00EC4ACB">
        <w:rPr>
          <w:rFonts w:ascii="Garamond" w:hAnsi="Garamond" w:cs="Times New Roman"/>
          <w:sz w:val="10"/>
          <w:szCs w:val="10"/>
        </w:rPr>
        <w:t xml:space="preserve">and that his local, specific struggle can have effects and </w:t>
      </w:r>
      <w:proofErr w:type="gramStart"/>
      <w:r w:rsidRPr="00EC4ACB">
        <w:rPr>
          <w:rFonts w:ascii="Garamond" w:hAnsi="Garamond" w:cs="Times New Roman"/>
          <w:sz w:val="10"/>
          <w:szCs w:val="10"/>
        </w:rPr>
        <w:t>implications which</w:t>
      </w:r>
      <w:proofErr w:type="gramEnd"/>
      <w:r w:rsidRPr="00EC4ACB">
        <w:rPr>
          <w:rFonts w:ascii="Garamond" w:hAnsi="Garamond" w:cs="Times New Roman"/>
          <w:sz w:val="10"/>
          <w:szCs w:val="10"/>
        </w:rPr>
        <w:t xml:space="preserve"> are not simply professional or sectorial.  The intellectual can operate and struggle at the general level of that regime of </w:t>
      </w:r>
      <w:proofErr w:type="gramStart"/>
      <w:r w:rsidRPr="00EC4ACB">
        <w:rPr>
          <w:rFonts w:ascii="Garamond" w:hAnsi="Garamond" w:cs="Times New Roman"/>
          <w:sz w:val="10"/>
          <w:szCs w:val="10"/>
        </w:rPr>
        <w:t>truth which is so essential to the structure</w:t>
      </w:r>
      <w:proofErr w:type="gramEnd"/>
      <w:r w:rsidRPr="00EC4ACB">
        <w:rPr>
          <w:rFonts w:ascii="Garamond" w:hAnsi="Garamond" w:cs="Times New Roman"/>
          <w:sz w:val="10"/>
          <w:szCs w:val="10"/>
        </w:rPr>
        <w:t xml:space="preserve"> and functioning of our society.</w:t>
      </w:r>
      <w:r w:rsidRPr="00EC4ACB">
        <w:rPr>
          <w:rFonts w:ascii="Garamond" w:hAnsi="Garamond" w:cs="Times New Roman"/>
          <w:sz w:val="24"/>
        </w:rPr>
        <w:t xml:space="preserve">  </w:t>
      </w:r>
      <w:r w:rsidRPr="00EC4ACB">
        <w:rPr>
          <w:rFonts w:ascii="Garamond" w:hAnsi="Garamond" w:cs="Times New Roman"/>
          <w:b/>
          <w:sz w:val="24"/>
          <w:highlight w:val="cyan"/>
          <w:u w:val="single"/>
        </w:rPr>
        <w:t>There is a battle</w:t>
      </w:r>
      <w:r w:rsidRPr="00EC4ACB">
        <w:rPr>
          <w:rFonts w:ascii="Garamond" w:hAnsi="Garamond" w:cs="Times New Roman"/>
          <w:sz w:val="24"/>
          <w:highlight w:val="cyan"/>
        </w:rPr>
        <w:t xml:space="preserve"> </w:t>
      </w:r>
      <w:r w:rsidRPr="00EC4ACB">
        <w:rPr>
          <w:rFonts w:ascii="Garamond" w:hAnsi="Garamond" w:cs="Times New Roman"/>
          <w:sz w:val="10"/>
          <w:szCs w:val="10"/>
        </w:rPr>
        <w:t>‘for truth,’ or at least ‘</w:t>
      </w:r>
      <w:r w:rsidRPr="00EC4ACB">
        <w:rPr>
          <w:rFonts w:ascii="Garamond" w:hAnsi="Garamond" w:cs="Times New Roman"/>
          <w:b/>
          <w:sz w:val="24"/>
          <w:highlight w:val="cyan"/>
          <w:u w:val="single"/>
        </w:rPr>
        <w:t>around truth’</w:t>
      </w:r>
      <w:r w:rsidRPr="00EC4ACB">
        <w:rPr>
          <w:rFonts w:ascii="Garamond" w:hAnsi="Garamond" w:cs="Times New Roman"/>
          <w:sz w:val="24"/>
          <w:highlight w:val="cyan"/>
        </w:rPr>
        <w:t xml:space="preserve"> </w:t>
      </w:r>
      <w:r w:rsidRPr="00EC4ACB">
        <w:rPr>
          <w:rFonts w:ascii="Garamond" w:hAnsi="Garamond" w:cs="Times New Roman"/>
          <w:sz w:val="10"/>
          <w:szCs w:val="10"/>
        </w:rPr>
        <w:t>– it being understood once again that by truth I do not mean ‘the ensemble of truths which are to be discovered and accepted,’ but rather ‘the ensemble of rules according to which the true and false are separated and specific effects of power attached to the true’, it being understood also that it’s not a matter of a battle ‘on behalf’ of the truth, but of a battle about the status of truth</w:t>
      </w:r>
      <w:r w:rsidRPr="00EC4ACB">
        <w:rPr>
          <w:rFonts w:ascii="Garamond" w:hAnsi="Garamond" w:cs="Times New Roman"/>
          <w:b/>
          <w:sz w:val="24"/>
          <w:u w:val="single"/>
        </w:rPr>
        <w:t xml:space="preserve"> </w:t>
      </w:r>
      <w:r w:rsidRPr="00EC4ACB">
        <w:rPr>
          <w:rFonts w:ascii="Garamond" w:hAnsi="Garamond" w:cs="Times New Roman"/>
          <w:b/>
          <w:sz w:val="24"/>
          <w:highlight w:val="cyan"/>
          <w:u w:val="single"/>
        </w:rPr>
        <w:t>and the</w:t>
      </w:r>
      <w:r w:rsidRPr="00EC4ACB">
        <w:rPr>
          <w:rFonts w:ascii="Garamond" w:hAnsi="Garamond" w:cs="Times New Roman"/>
          <w:sz w:val="24"/>
          <w:highlight w:val="cyan"/>
        </w:rPr>
        <w:t xml:space="preserve"> </w:t>
      </w:r>
      <w:r w:rsidRPr="00EC4ACB">
        <w:rPr>
          <w:rFonts w:ascii="Garamond" w:hAnsi="Garamond" w:cs="Times New Roman"/>
          <w:sz w:val="10"/>
          <w:szCs w:val="10"/>
        </w:rPr>
        <w:t>economic and political</w:t>
      </w:r>
      <w:r w:rsidRPr="00EC4ACB">
        <w:rPr>
          <w:rFonts w:ascii="Garamond" w:hAnsi="Garamond" w:cs="Times New Roman"/>
          <w:sz w:val="24"/>
        </w:rPr>
        <w:t xml:space="preserve"> </w:t>
      </w:r>
      <w:r w:rsidRPr="00EC4ACB">
        <w:rPr>
          <w:rFonts w:ascii="Garamond" w:hAnsi="Garamond" w:cs="Times New Roman"/>
          <w:b/>
          <w:sz w:val="24"/>
          <w:highlight w:val="cyan"/>
          <w:u w:val="single"/>
        </w:rPr>
        <w:t>role it plays</w:t>
      </w:r>
      <w:r w:rsidRPr="00EC4ACB">
        <w:rPr>
          <w:rFonts w:ascii="Garamond" w:hAnsi="Garamond" w:cs="Times New Roman"/>
          <w:sz w:val="10"/>
          <w:szCs w:val="10"/>
        </w:rPr>
        <w:t>.  It is necessary to think of the political problems of intellectuals not in terms of ‘science’ and ‘ideology’, but in terms of ‘truth’ and ‘power’.  And thus the question of the professionalization of intellectuals and the division between intellectual and manual labour can be envisaged in a new way.  All this must seem very confused and uncertain.  Uncertain indeed, and what I am saying here is above all to be taken as a hypothesis. In order for it to be a little less confused, however, I would like to put forward a few ‘propositions’ – not firm assertions, but simply suggestions to be further tested and explained.</w:t>
      </w:r>
      <w:r w:rsidRPr="00EC4ACB">
        <w:rPr>
          <w:rFonts w:ascii="Garamond" w:hAnsi="Garamond" w:cs="Times New Roman"/>
          <w:sz w:val="24"/>
        </w:rPr>
        <w:t xml:space="preserve">  </w:t>
      </w:r>
      <w:r w:rsidRPr="00EC4ACB">
        <w:rPr>
          <w:rFonts w:ascii="Garamond" w:hAnsi="Garamond" w:cs="Times New Roman"/>
          <w:b/>
          <w:sz w:val="24"/>
          <w:u w:val="single"/>
        </w:rPr>
        <w:t>‘</w:t>
      </w:r>
      <w:r w:rsidRPr="00EC4ACB">
        <w:rPr>
          <w:rFonts w:ascii="Garamond" w:hAnsi="Garamond" w:cs="Times New Roman"/>
          <w:b/>
          <w:sz w:val="24"/>
          <w:highlight w:val="cyan"/>
          <w:u w:val="single"/>
        </w:rPr>
        <w:t>Truth’ is</w:t>
      </w:r>
      <w:r w:rsidRPr="00EC4ACB">
        <w:rPr>
          <w:rFonts w:ascii="Garamond" w:hAnsi="Garamond" w:cs="Times New Roman"/>
          <w:sz w:val="24"/>
          <w:highlight w:val="cyan"/>
        </w:rPr>
        <w:t xml:space="preserve"> </w:t>
      </w:r>
      <w:r w:rsidRPr="00EC4ACB">
        <w:rPr>
          <w:rFonts w:ascii="Garamond" w:hAnsi="Garamond" w:cs="Times New Roman"/>
          <w:sz w:val="10"/>
          <w:szCs w:val="10"/>
        </w:rPr>
        <w:t>to be understood as a system of ordered procedures for the production, regulation, distribution, circulation and operation of statements.  ‘Truth’ is</w:t>
      </w:r>
      <w:r w:rsidRPr="00EC4ACB">
        <w:rPr>
          <w:rFonts w:ascii="Garamond" w:hAnsi="Garamond" w:cs="Times New Roman"/>
          <w:sz w:val="24"/>
        </w:rPr>
        <w:t xml:space="preserve"> </w:t>
      </w:r>
      <w:r w:rsidRPr="00EC4ACB">
        <w:rPr>
          <w:rFonts w:ascii="Garamond" w:hAnsi="Garamond" w:cs="Times New Roman"/>
          <w:b/>
          <w:sz w:val="24"/>
          <w:highlight w:val="cyan"/>
          <w:u w:val="single"/>
        </w:rPr>
        <w:t>linked</w:t>
      </w:r>
      <w:r w:rsidRPr="00EC4ACB">
        <w:rPr>
          <w:rFonts w:ascii="Garamond" w:hAnsi="Garamond" w:cs="Times New Roman"/>
          <w:sz w:val="24"/>
          <w:highlight w:val="cyan"/>
        </w:rPr>
        <w:t xml:space="preserve"> </w:t>
      </w:r>
      <w:r w:rsidRPr="00EC4ACB">
        <w:rPr>
          <w:rFonts w:ascii="Garamond" w:hAnsi="Garamond" w:cs="Times New Roman"/>
          <w:sz w:val="10"/>
          <w:szCs w:val="10"/>
        </w:rPr>
        <w:t>in a circular relation</w:t>
      </w:r>
      <w:r w:rsidRPr="00EC4ACB">
        <w:rPr>
          <w:rFonts w:ascii="Garamond" w:hAnsi="Garamond" w:cs="Times New Roman"/>
          <w:sz w:val="24"/>
        </w:rPr>
        <w:t xml:space="preserve"> </w:t>
      </w:r>
      <w:r w:rsidRPr="00EC4ACB">
        <w:rPr>
          <w:rFonts w:ascii="Garamond" w:hAnsi="Garamond" w:cs="Times New Roman"/>
          <w:b/>
          <w:sz w:val="24"/>
          <w:highlight w:val="cyan"/>
          <w:u w:val="single"/>
        </w:rPr>
        <w:t>with</w:t>
      </w:r>
      <w:r w:rsidRPr="00EC4ACB">
        <w:rPr>
          <w:rFonts w:ascii="Garamond" w:hAnsi="Garamond" w:cs="Times New Roman"/>
          <w:sz w:val="24"/>
          <w:highlight w:val="cyan"/>
        </w:rPr>
        <w:t xml:space="preserve"> </w:t>
      </w:r>
      <w:r w:rsidRPr="00EC4ACB">
        <w:rPr>
          <w:rFonts w:ascii="Garamond" w:hAnsi="Garamond" w:cs="Times New Roman"/>
          <w:sz w:val="10"/>
          <w:szCs w:val="10"/>
        </w:rPr>
        <w:t>system of</w:t>
      </w:r>
      <w:r w:rsidRPr="00EC4ACB">
        <w:rPr>
          <w:rFonts w:ascii="Garamond" w:hAnsi="Garamond" w:cs="Times New Roman"/>
          <w:sz w:val="24"/>
        </w:rPr>
        <w:t xml:space="preserve"> </w:t>
      </w:r>
      <w:proofErr w:type="gramStart"/>
      <w:r w:rsidRPr="00EC4ACB">
        <w:rPr>
          <w:rFonts w:ascii="Garamond" w:hAnsi="Garamond" w:cs="Times New Roman"/>
          <w:b/>
          <w:sz w:val="24"/>
          <w:highlight w:val="cyan"/>
          <w:u w:val="single"/>
        </w:rPr>
        <w:t>powers which</w:t>
      </w:r>
      <w:proofErr w:type="gramEnd"/>
      <w:r w:rsidRPr="00EC4ACB">
        <w:rPr>
          <w:rFonts w:ascii="Garamond" w:hAnsi="Garamond" w:cs="Times New Roman"/>
          <w:sz w:val="24"/>
          <w:highlight w:val="cyan"/>
        </w:rPr>
        <w:t xml:space="preserve"> </w:t>
      </w:r>
      <w:r w:rsidRPr="00EC4ACB">
        <w:rPr>
          <w:rFonts w:ascii="Garamond" w:hAnsi="Garamond" w:cs="Times New Roman"/>
          <w:sz w:val="10"/>
          <w:szCs w:val="10"/>
        </w:rPr>
        <w:t>produces and</w:t>
      </w:r>
      <w:r w:rsidRPr="00EC4ACB">
        <w:rPr>
          <w:rFonts w:ascii="Garamond" w:hAnsi="Garamond" w:cs="Times New Roman"/>
          <w:sz w:val="24"/>
        </w:rPr>
        <w:t xml:space="preserve"> </w:t>
      </w:r>
      <w:r w:rsidRPr="00EC4ACB">
        <w:rPr>
          <w:rFonts w:ascii="Garamond" w:hAnsi="Garamond" w:cs="Times New Roman"/>
          <w:b/>
          <w:sz w:val="24"/>
          <w:highlight w:val="cyan"/>
          <w:u w:val="single"/>
        </w:rPr>
        <w:t>sustain</w:t>
      </w:r>
      <w:r w:rsidRPr="00EC4ACB">
        <w:rPr>
          <w:rFonts w:ascii="Garamond" w:hAnsi="Garamond" w:cs="Times New Roman"/>
          <w:sz w:val="24"/>
          <w:highlight w:val="cyan"/>
        </w:rPr>
        <w:t xml:space="preserve"> </w:t>
      </w:r>
      <w:r w:rsidRPr="00EC4ACB">
        <w:rPr>
          <w:rFonts w:ascii="Garamond" w:hAnsi="Garamond" w:cs="Times New Roman"/>
          <w:sz w:val="10"/>
          <w:szCs w:val="10"/>
        </w:rPr>
        <w:t>it, and to effects of power which it induces and which extend it.</w:t>
      </w:r>
      <w:r w:rsidRPr="00EC4ACB">
        <w:rPr>
          <w:rFonts w:ascii="Garamond" w:hAnsi="Garamond" w:cs="Times New Roman"/>
          <w:sz w:val="24"/>
        </w:rPr>
        <w:t xml:space="preserve">  </w:t>
      </w:r>
      <w:proofErr w:type="gramStart"/>
      <w:r w:rsidRPr="00EC4ACB">
        <w:rPr>
          <w:rFonts w:ascii="Garamond" w:hAnsi="Garamond" w:cs="Times New Roman"/>
          <w:b/>
          <w:sz w:val="24"/>
          <w:highlight w:val="cyan"/>
          <w:u w:val="single"/>
        </w:rPr>
        <w:t>A regime</w:t>
      </w:r>
      <w:r w:rsidRPr="00EC4ACB">
        <w:rPr>
          <w:rFonts w:ascii="Garamond" w:hAnsi="Garamond" w:cs="Times New Roman"/>
          <w:b/>
          <w:sz w:val="24"/>
          <w:u w:val="single"/>
        </w:rPr>
        <w:t xml:space="preserve"> </w:t>
      </w:r>
      <w:r w:rsidRPr="00EC4ACB">
        <w:rPr>
          <w:rFonts w:ascii="Garamond" w:hAnsi="Garamond" w:cs="Times New Roman"/>
          <w:sz w:val="10"/>
          <w:szCs w:val="10"/>
        </w:rPr>
        <w:t>of truth.</w:t>
      </w:r>
      <w:proofErr w:type="gramEnd"/>
      <w:r w:rsidRPr="00EC4ACB">
        <w:rPr>
          <w:rFonts w:ascii="Garamond" w:hAnsi="Garamond" w:cs="Times New Roman"/>
          <w:sz w:val="10"/>
          <w:szCs w:val="10"/>
        </w:rPr>
        <w:t xml:space="preserve">  This regime is not merely ideological or superstructural; it was a condition of the formation and development of capitalism.  And it’s this same regime</w:t>
      </w:r>
      <w:r w:rsidRPr="00EC4ACB">
        <w:rPr>
          <w:rFonts w:ascii="Garamond" w:hAnsi="Garamond" w:cs="Times New Roman"/>
          <w:sz w:val="24"/>
        </w:rPr>
        <w:t xml:space="preserve"> </w:t>
      </w:r>
      <w:r w:rsidRPr="00EC4ACB">
        <w:rPr>
          <w:rFonts w:ascii="Garamond" w:hAnsi="Garamond" w:cs="Times New Roman"/>
          <w:b/>
          <w:sz w:val="24"/>
          <w:highlight w:val="cyan"/>
          <w:u w:val="single"/>
        </w:rPr>
        <w:t xml:space="preserve">which [is], subject to </w:t>
      </w:r>
      <w:r w:rsidRPr="00EC4ACB">
        <w:rPr>
          <w:rFonts w:ascii="Garamond" w:hAnsi="Garamond" w:cs="Times New Roman"/>
          <w:sz w:val="10"/>
          <w:szCs w:val="10"/>
        </w:rPr>
        <w:t>certain</w:t>
      </w:r>
      <w:r w:rsidRPr="00EC4ACB">
        <w:rPr>
          <w:rFonts w:ascii="Garamond" w:hAnsi="Garamond" w:cs="Times New Roman"/>
          <w:b/>
          <w:sz w:val="24"/>
          <w:u w:val="single"/>
        </w:rPr>
        <w:t xml:space="preserve"> </w:t>
      </w:r>
      <w:r w:rsidRPr="00EC4ACB">
        <w:rPr>
          <w:rFonts w:ascii="Garamond" w:hAnsi="Garamond" w:cs="Times New Roman"/>
          <w:b/>
          <w:sz w:val="24"/>
          <w:highlight w:val="cyan"/>
          <w:u w:val="single"/>
        </w:rPr>
        <w:t>modifications</w:t>
      </w:r>
      <w:r w:rsidRPr="00EC4ACB">
        <w:rPr>
          <w:rFonts w:ascii="Garamond" w:hAnsi="Garamond" w:cs="Times New Roman"/>
          <w:sz w:val="24"/>
        </w:rPr>
        <w:t xml:space="preserve">, </w:t>
      </w:r>
      <w:r w:rsidRPr="00EC4ACB">
        <w:rPr>
          <w:rFonts w:ascii="Garamond" w:hAnsi="Garamond" w:cs="Times New Roman"/>
          <w:sz w:val="10"/>
          <w:szCs w:val="10"/>
        </w:rPr>
        <w:t xml:space="preserve">operates in the </w:t>
      </w:r>
      <w:proofErr w:type="gramStart"/>
      <w:r w:rsidRPr="00EC4ACB">
        <w:rPr>
          <w:rFonts w:ascii="Garamond" w:hAnsi="Garamond" w:cs="Times New Roman"/>
          <w:sz w:val="10"/>
          <w:szCs w:val="10"/>
        </w:rPr>
        <w:t>socialists</w:t>
      </w:r>
      <w:proofErr w:type="gramEnd"/>
      <w:r w:rsidRPr="00EC4ACB">
        <w:rPr>
          <w:rFonts w:ascii="Garamond" w:hAnsi="Garamond" w:cs="Times New Roman"/>
          <w:sz w:val="10"/>
          <w:szCs w:val="10"/>
        </w:rPr>
        <w:t xml:space="preserve"> countries (I leave open here the question of China, about which I know little).</w:t>
      </w:r>
      <w:r w:rsidRPr="00EC4ACB">
        <w:rPr>
          <w:rFonts w:ascii="Garamond" w:hAnsi="Garamond" w:cs="Times New Roman"/>
          <w:sz w:val="24"/>
        </w:rPr>
        <w:t xml:space="preserve">  </w:t>
      </w:r>
      <w:r w:rsidRPr="00E91467">
        <w:rPr>
          <w:rFonts w:ascii="Garamond" w:hAnsi="Garamond" w:cs="Times New Roman"/>
          <w:b/>
          <w:sz w:val="24"/>
          <w:highlight w:val="cyan"/>
          <w:u w:val="single"/>
        </w:rPr>
        <w:t>The</w:t>
      </w:r>
      <w:r w:rsidRPr="00E91467">
        <w:rPr>
          <w:rFonts w:ascii="Garamond" w:hAnsi="Garamond" w:cs="Times New Roman"/>
          <w:sz w:val="24"/>
          <w:highlight w:val="cyan"/>
        </w:rPr>
        <w:t xml:space="preserve"> </w:t>
      </w:r>
      <w:r w:rsidRPr="00E91467">
        <w:rPr>
          <w:rFonts w:ascii="Garamond" w:hAnsi="Garamond" w:cs="Times New Roman"/>
          <w:sz w:val="10"/>
          <w:szCs w:val="10"/>
        </w:rPr>
        <w:t>essential political problem for the</w:t>
      </w:r>
      <w:r w:rsidRPr="00EC4ACB">
        <w:rPr>
          <w:rFonts w:ascii="Garamond" w:hAnsi="Garamond" w:cs="Times New Roman"/>
          <w:sz w:val="24"/>
        </w:rPr>
        <w:t xml:space="preserve"> </w:t>
      </w:r>
      <w:r w:rsidRPr="00E91467">
        <w:rPr>
          <w:rFonts w:ascii="Garamond" w:hAnsi="Garamond" w:cs="Times New Roman"/>
          <w:b/>
          <w:sz w:val="24"/>
          <w:highlight w:val="cyan"/>
          <w:u w:val="single"/>
        </w:rPr>
        <w:t>intellectual</w:t>
      </w:r>
      <w:r w:rsidRPr="00E91467">
        <w:rPr>
          <w:rFonts w:ascii="Garamond" w:hAnsi="Garamond" w:cs="Times New Roman"/>
          <w:sz w:val="24"/>
          <w:highlight w:val="cyan"/>
          <w:u w:val="single"/>
        </w:rPr>
        <w:t xml:space="preserve"> </w:t>
      </w:r>
      <w:r w:rsidRPr="00E91467">
        <w:rPr>
          <w:rFonts w:ascii="Garamond" w:hAnsi="Garamond" w:cs="Times New Roman"/>
          <w:b/>
          <w:sz w:val="24"/>
          <w:highlight w:val="cyan"/>
          <w:u w:val="single"/>
        </w:rPr>
        <w:t>is not to criticize</w:t>
      </w:r>
      <w:r w:rsidRPr="00E91467">
        <w:rPr>
          <w:rFonts w:ascii="Garamond" w:hAnsi="Garamond" w:cs="Times New Roman"/>
          <w:sz w:val="24"/>
          <w:highlight w:val="cyan"/>
        </w:rPr>
        <w:t xml:space="preserve"> </w:t>
      </w:r>
      <w:r w:rsidRPr="00E91467">
        <w:rPr>
          <w:rFonts w:ascii="Garamond" w:hAnsi="Garamond" w:cs="Times New Roman"/>
          <w:sz w:val="10"/>
          <w:szCs w:val="10"/>
        </w:rPr>
        <w:t>the ideological contents supposedly linked to science, or</w:t>
      </w:r>
      <w:r w:rsidRPr="00EC4ACB">
        <w:rPr>
          <w:rFonts w:ascii="Garamond" w:hAnsi="Garamond" w:cs="Times New Roman"/>
          <w:sz w:val="24"/>
        </w:rPr>
        <w:t xml:space="preserve"> </w:t>
      </w:r>
      <w:r w:rsidRPr="00E91467">
        <w:rPr>
          <w:rFonts w:ascii="Garamond" w:hAnsi="Garamond" w:cs="Times New Roman"/>
          <w:b/>
          <w:sz w:val="24"/>
          <w:highlight w:val="cyan"/>
          <w:u w:val="single"/>
        </w:rPr>
        <w:t>to ensure that his own</w:t>
      </w:r>
      <w:r w:rsidRPr="00E91467">
        <w:rPr>
          <w:rFonts w:ascii="Garamond" w:hAnsi="Garamond" w:cs="Times New Roman"/>
          <w:sz w:val="24"/>
          <w:highlight w:val="cyan"/>
        </w:rPr>
        <w:t xml:space="preserve"> </w:t>
      </w:r>
      <w:r w:rsidRPr="00E91467">
        <w:rPr>
          <w:rFonts w:ascii="Garamond" w:hAnsi="Garamond" w:cs="Times New Roman"/>
          <w:sz w:val="10"/>
          <w:szCs w:val="10"/>
        </w:rPr>
        <w:t>scientific</w:t>
      </w:r>
      <w:r w:rsidRPr="00EC4ACB">
        <w:rPr>
          <w:rFonts w:ascii="Garamond" w:hAnsi="Garamond" w:cs="Times New Roman"/>
          <w:sz w:val="24"/>
        </w:rPr>
        <w:t xml:space="preserve"> </w:t>
      </w:r>
      <w:r w:rsidRPr="00E91467">
        <w:rPr>
          <w:rFonts w:ascii="Garamond" w:hAnsi="Garamond" w:cs="Times New Roman"/>
          <w:b/>
          <w:sz w:val="24"/>
          <w:highlight w:val="cyan"/>
          <w:u w:val="single"/>
        </w:rPr>
        <w:t xml:space="preserve">practice </w:t>
      </w:r>
      <w:r w:rsidRPr="00E91467">
        <w:rPr>
          <w:rFonts w:ascii="Garamond" w:hAnsi="Garamond" w:cs="Times New Roman"/>
          <w:sz w:val="10"/>
          <w:szCs w:val="10"/>
        </w:rPr>
        <w:t>is accompanied by a correct ideology,</w:t>
      </w:r>
      <w:r w:rsidRPr="00EC4ACB">
        <w:rPr>
          <w:rFonts w:ascii="Garamond" w:hAnsi="Garamond" w:cs="Times New Roman"/>
          <w:sz w:val="24"/>
        </w:rPr>
        <w:t xml:space="preserve"> </w:t>
      </w:r>
      <w:r w:rsidRPr="00E91467">
        <w:rPr>
          <w:rFonts w:ascii="Garamond" w:hAnsi="Garamond" w:cs="Times New Roman"/>
          <w:b/>
          <w:sz w:val="24"/>
          <w:highlight w:val="cyan"/>
          <w:u w:val="single"/>
        </w:rPr>
        <w:t>but</w:t>
      </w:r>
      <w:r w:rsidRPr="00E91467">
        <w:rPr>
          <w:rFonts w:ascii="Garamond" w:hAnsi="Garamond" w:cs="Times New Roman"/>
          <w:sz w:val="24"/>
          <w:highlight w:val="cyan"/>
          <w:u w:val="single"/>
        </w:rPr>
        <w:t xml:space="preserve"> </w:t>
      </w:r>
      <w:r w:rsidRPr="00E91467">
        <w:rPr>
          <w:rFonts w:ascii="Garamond" w:hAnsi="Garamond" w:cs="Times New Roman"/>
          <w:b/>
          <w:sz w:val="24"/>
          <w:highlight w:val="cyan"/>
          <w:u w:val="single"/>
        </w:rPr>
        <w:t>that of ascertaining the possibility of</w:t>
      </w:r>
      <w:r w:rsidRPr="00E91467">
        <w:rPr>
          <w:rFonts w:ascii="Garamond" w:hAnsi="Garamond" w:cs="Times New Roman"/>
          <w:sz w:val="24"/>
          <w:highlight w:val="cyan"/>
        </w:rPr>
        <w:t xml:space="preserve"> </w:t>
      </w:r>
      <w:r w:rsidRPr="00E91467">
        <w:rPr>
          <w:rFonts w:ascii="Garamond" w:hAnsi="Garamond" w:cs="Times New Roman"/>
          <w:sz w:val="10"/>
          <w:szCs w:val="10"/>
        </w:rPr>
        <w:t>constitution a</w:t>
      </w:r>
      <w:r w:rsidRPr="00EC4ACB">
        <w:rPr>
          <w:rFonts w:ascii="Garamond" w:hAnsi="Garamond" w:cs="Times New Roman"/>
          <w:sz w:val="24"/>
        </w:rPr>
        <w:t xml:space="preserve"> </w:t>
      </w:r>
      <w:r w:rsidRPr="00E91467">
        <w:rPr>
          <w:rFonts w:ascii="Garamond" w:hAnsi="Garamond" w:cs="Times New Roman"/>
          <w:b/>
          <w:sz w:val="24"/>
          <w:highlight w:val="cyan"/>
          <w:u w:val="single"/>
        </w:rPr>
        <w:t>new</w:t>
      </w:r>
      <w:r w:rsidRPr="00E91467">
        <w:rPr>
          <w:rFonts w:ascii="Garamond" w:hAnsi="Garamond" w:cs="Times New Roman"/>
          <w:sz w:val="24"/>
          <w:highlight w:val="cyan"/>
        </w:rPr>
        <w:t xml:space="preserve"> </w:t>
      </w:r>
      <w:r w:rsidRPr="00E91467">
        <w:rPr>
          <w:rFonts w:ascii="Garamond" w:hAnsi="Garamond" w:cs="Times New Roman"/>
          <w:sz w:val="10"/>
          <w:szCs w:val="10"/>
        </w:rPr>
        <w:t>politics of</w:t>
      </w:r>
      <w:r w:rsidRPr="00EC4ACB">
        <w:rPr>
          <w:rFonts w:ascii="Garamond" w:hAnsi="Garamond" w:cs="Times New Roman"/>
          <w:sz w:val="24"/>
        </w:rPr>
        <w:t xml:space="preserve"> </w:t>
      </w:r>
      <w:r w:rsidRPr="00E91467">
        <w:rPr>
          <w:rFonts w:ascii="Garamond" w:hAnsi="Garamond" w:cs="Times New Roman"/>
          <w:b/>
          <w:sz w:val="24"/>
          <w:highlight w:val="cyan"/>
          <w:u w:val="single"/>
        </w:rPr>
        <w:t xml:space="preserve">truth.  The problem is </w:t>
      </w:r>
      <w:r w:rsidRPr="00E91467">
        <w:rPr>
          <w:rFonts w:ascii="Garamond" w:hAnsi="Garamond" w:cs="Times New Roman"/>
          <w:sz w:val="10"/>
          <w:szCs w:val="10"/>
        </w:rPr>
        <w:t xml:space="preserve">not changing people’s </w:t>
      </w:r>
      <w:proofErr w:type="gramStart"/>
      <w:r w:rsidRPr="00E91467">
        <w:rPr>
          <w:rFonts w:ascii="Garamond" w:hAnsi="Garamond" w:cs="Times New Roman"/>
          <w:sz w:val="10"/>
          <w:szCs w:val="10"/>
        </w:rPr>
        <w:t>consciousness’s</w:t>
      </w:r>
      <w:proofErr w:type="gramEnd"/>
      <w:r w:rsidRPr="00E91467">
        <w:rPr>
          <w:rFonts w:ascii="Garamond" w:hAnsi="Garamond" w:cs="Times New Roman"/>
          <w:sz w:val="10"/>
          <w:szCs w:val="10"/>
        </w:rPr>
        <w:t xml:space="preserve"> – or what’s in their heads – but</w:t>
      </w:r>
      <w:r w:rsidRPr="00EC4ACB">
        <w:rPr>
          <w:rFonts w:ascii="Garamond" w:hAnsi="Garamond" w:cs="Times New Roman"/>
          <w:b/>
          <w:sz w:val="24"/>
          <w:u w:val="single"/>
        </w:rPr>
        <w:t xml:space="preserve"> </w:t>
      </w:r>
      <w:r w:rsidRPr="00E91467">
        <w:rPr>
          <w:rFonts w:ascii="Garamond" w:hAnsi="Garamond" w:cs="Times New Roman"/>
          <w:b/>
          <w:sz w:val="24"/>
          <w:highlight w:val="cyan"/>
          <w:u w:val="single"/>
        </w:rPr>
        <w:t>the</w:t>
      </w:r>
      <w:r w:rsidRPr="00E91467">
        <w:rPr>
          <w:rFonts w:ascii="Garamond" w:hAnsi="Garamond" w:cs="Times New Roman"/>
          <w:sz w:val="24"/>
          <w:highlight w:val="cyan"/>
        </w:rPr>
        <w:t xml:space="preserve"> </w:t>
      </w:r>
      <w:r w:rsidRPr="00E91467">
        <w:rPr>
          <w:rFonts w:ascii="Garamond" w:hAnsi="Garamond" w:cs="Times New Roman"/>
          <w:sz w:val="10"/>
          <w:szCs w:val="10"/>
        </w:rPr>
        <w:t>political, economic, institutional regime of the</w:t>
      </w:r>
      <w:r w:rsidRPr="00EC4ACB">
        <w:rPr>
          <w:rFonts w:ascii="Garamond" w:hAnsi="Garamond" w:cs="Times New Roman"/>
          <w:b/>
          <w:sz w:val="24"/>
          <w:u w:val="single"/>
        </w:rPr>
        <w:t xml:space="preserve"> </w:t>
      </w:r>
      <w:r w:rsidRPr="00E91467">
        <w:rPr>
          <w:rFonts w:ascii="Garamond" w:hAnsi="Garamond" w:cs="Times New Roman"/>
          <w:b/>
          <w:sz w:val="24"/>
          <w:highlight w:val="cyan"/>
          <w:u w:val="single"/>
        </w:rPr>
        <w:t>production of truth</w:t>
      </w:r>
      <w:r w:rsidRPr="00E91467">
        <w:rPr>
          <w:rFonts w:ascii="Garamond" w:hAnsi="Garamond" w:cs="Times New Roman"/>
          <w:sz w:val="24"/>
          <w:highlight w:val="cyan"/>
          <w:u w:val="single"/>
        </w:rPr>
        <w:t xml:space="preserve">.  </w:t>
      </w:r>
      <w:r w:rsidRPr="00E91467">
        <w:rPr>
          <w:rFonts w:ascii="Garamond" w:hAnsi="Garamond" w:cs="Times New Roman"/>
          <w:b/>
          <w:sz w:val="24"/>
          <w:highlight w:val="cyan"/>
          <w:u w:val="single"/>
        </w:rPr>
        <w:t>It’s</w:t>
      </w:r>
      <w:r w:rsidRPr="00E91467">
        <w:rPr>
          <w:rFonts w:ascii="Garamond" w:hAnsi="Garamond" w:cs="Times New Roman"/>
          <w:sz w:val="24"/>
          <w:highlight w:val="cyan"/>
        </w:rPr>
        <w:t xml:space="preserve"> </w:t>
      </w:r>
      <w:r w:rsidRPr="00E91467">
        <w:rPr>
          <w:rFonts w:ascii="Garamond" w:hAnsi="Garamond" w:cs="Times New Roman"/>
          <w:sz w:val="10"/>
          <w:szCs w:val="10"/>
        </w:rPr>
        <w:t>not</w:t>
      </w:r>
      <w:r w:rsidRPr="00EC4ACB">
        <w:rPr>
          <w:rFonts w:ascii="Garamond" w:hAnsi="Garamond" w:cs="Times New Roman"/>
          <w:sz w:val="24"/>
        </w:rPr>
        <w:t xml:space="preserve"> </w:t>
      </w:r>
      <w:r w:rsidRPr="00E91467">
        <w:rPr>
          <w:rFonts w:ascii="Garamond" w:hAnsi="Garamond" w:cs="Times New Roman"/>
          <w:b/>
          <w:sz w:val="24"/>
          <w:highlight w:val="cyan"/>
          <w:u w:val="single"/>
        </w:rPr>
        <w:t>a matter</w:t>
      </w:r>
      <w:r w:rsidRPr="00E91467">
        <w:rPr>
          <w:rFonts w:ascii="Garamond" w:hAnsi="Garamond" w:cs="Times New Roman"/>
          <w:sz w:val="24"/>
          <w:highlight w:val="cyan"/>
        </w:rPr>
        <w:t xml:space="preserve"> </w:t>
      </w:r>
      <w:r w:rsidRPr="00E91467">
        <w:rPr>
          <w:rFonts w:ascii="Garamond" w:hAnsi="Garamond" w:cs="Times New Roman"/>
          <w:sz w:val="10"/>
          <w:szCs w:val="10"/>
        </w:rPr>
        <w:t>of emancipating truth from every system of power (which would be a chimera, for truth is already power) but</w:t>
      </w:r>
      <w:r w:rsidRPr="00EC4ACB">
        <w:rPr>
          <w:rFonts w:ascii="Garamond" w:hAnsi="Garamond" w:cs="Times New Roman"/>
          <w:sz w:val="24"/>
        </w:rPr>
        <w:t xml:space="preserve"> </w:t>
      </w:r>
      <w:r w:rsidRPr="00E91467">
        <w:rPr>
          <w:rFonts w:ascii="Garamond" w:hAnsi="Garamond" w:cs="Times New Roman"/>
          <w:b/>
          <w:sz w:val="24"/>
          <w:highlight w:val="cyan"/>
          <w:u w:val="single"/>
        </w:rPr>
        <w:t>of detaching the power of truth from</w:t>
      </w:r>
      <w:r w:rsidRPr="00E91467">
        <w:rPr>
          <w:rFonts w:ascii="Garamond" w:hAnsi="Garamond" w:cs="Times New Roman"/>
          <w:sz w:val="24"/>
          <w:highlight w:val="cyan"/>
        </w:rPr>
        <w:t xml:space="preserve"> </w:t>
      </w:r>
      <w:r w:rsidRPr="00E91467">
        <w:rPr>
          <w:rFonts w:ascii="Garamond" w:hAnsi="Garamond" w:cs="Times New Roman"/>
          <w:sz w:val="10"/>
          <w:szCs w:val="10"/>
        </w:rPr>
        <w:t>the forms of</w:t>
      </w:r>
      <w:r w:rsidRPr="00EC4ACB">
        <w:rPr>
          <w:rFonts w:ascii="Garamond" w:hAnsi="Garamond" w:cs="Times New Roman"/>
          <w:sz w:val="24"/>
        </w:rPr>
        <w:t xml:space="preserve"> </w:t>
      </w:r>
      <w:r w:rsidRPr="00E91467">
        <w:rPr>
          <w:rFonts w:ascii="Garamond" w:hAnsi="Garamond" w:cs="Times New Roman"/>
          <w:b/>
          <w:sz w:val="24"/>
          <w:highlight w:val="cyan"/>
          <w:u w:val="single"/>
        </w:rPr>
        <w:t>hegemony</w:t>
      </w:r>
      <w:r w:rsidRPr="00E91467">
        <w:rPr>
          <w:rFonts w:ascii="Garamond" w:hAnsi="Garamond" w:cs="Times New Roman"/>
          <w:sz w:val="10"/>
          <w:szCs w:val="10"/>
        </w:rPr>
        <w:t xml:space="preserve">, social economic and cultural, within which it operates at the present time.  </w:t>
      </w:r>
    </w:p>
    <w:p w14:paraId="095B9644" w14:textId="77777777" w:rsidR="000C40BC" w:rsidRPr="00907464" w:rsidRDefault="000C40BC" w:rsidP="000C40BC">
      <w:pPr>
        <w:spacing w:line="360" w:lineRule="auto"/>
        <w:jc w:val="both"/>
        <w:rPr>
          <w:rFonts w:ascii="Garamond" w:hAnsi="Garamond" w:cs="Times New Roman"/>
          <w:sz w:val="10"/>
          <w:szCs w:val="10"/>
        </w:rPr>
      </w:pPr>
    </w:p>
    <w:p w14:paraId="19A053DF" w14:textId="45618162" w:rsidR="000C40BC" w:rsidRPr="00907464" w:rsidRDefault="000C40BC" w:rsidP="000C40BC">
      <w:pPr>
        <w:spacing w:line="360" w:lineRule="auto"/>
        <w:jc w:val="both"/>
        <w:rPr>
          <w:rFonts w:ascii="Garamond" w:hAnsi="Garamond" w:cs="Times New Roman"/>
          <w:sz w:val="24"/>
        </w:rPr>
      </w:pPr>
      <w:r>
        <w:rPr>
          <w:rFonts w:ascii="Garamond" w:hAnsi="Garamond" w:cs="Times New Roman"/>
          <w:b/>
          <w:sz w:val="24"/>
        </w:rPr>
        <w:t>B.</w:t>
      </w:r>
      <w:r>
        <w:rPr>
          <w:rFonts w:ascii="Garamond" w:hAnsi="Garamond" w:cs="Times New Roman"/>
          <w:sz w:val="24"/>
        </w:rPr>
        <w:t xml:space="preserve"> Engaging in a deconstructive thought is a pre-requisite to all other forms of thought because asymmetrical power relations corrupt the meaning of truth. Rather than act as a judgment, truth must combat judgment to have a cogent and valuable meaning.  </w:t>
      </w:r>
      <w:r>
        <w:rPr>
          <w:rFonts w:ascii="Garamond" w:hAnsi="Garamond" w:cs="Times New Roman"/>
          <w:b/>
          <w:sz w:val="24"/>
        </w:rPr>
        <w:t>Deleuze</w:t>
      </w:r>
      <w:r w:rsidR="00013B5B">
        <w:rPr>
          <w:rStyle w:val="FootnoteReference"/>
          <w:rFonts w:ascii="Garamond" w:hAnsi="Garamond" w:cs="Times New Roman"/>
          <w:b/>
          <w:sz w:val="24"/>
        </w:rPr>
        <w:footnoteReference w:id="3"/>
      </w:r>
      <w:r>
        <w:rPr>
          <w:rFonts w:ascii="Garamond" w:hAnsi="Garamond" w:cs="Times New Roman"/>
          <w:sz w:val="24"/>
        </w:rPr>
        <w:t xml:space="preserve"> explains,</w:t>
      </w:r>
    </w:p>
    <w:p w14:paraId="36BE4916" w14:textId="77777777" w:rsidR="000C40BC" w:rsidRPr="00534BC4" w:rsidRDefault="000C40BC" w:rsidP="000C40BC">
      <w:pPr>
        <w:spacing w:line="360" w:lineRule="auto"/>
        <w:jc w:val="both"/>
        <w:rPr>
          <w:rFonts w:ascii="Garamond" w:hAnsi="Garamond" w:cs="Times New Roman"/>
          <w:sz w:val="10"/>
          <w:szCs w:val="10"/>
        </w:rPr>
      </w:pPr>
    </w:p>
    <w:p w14:paraId="2DADCC6A" w14:textId="0DACF3AF" w:rsidR="000C40BC" w:rsidRPr="00013B5B" w:rsidRDefault="000C40BC" w:rsidP="009916D4">
      <w:pPr>
        <w:spacing w:line="360" w:lineRule="auto"/>
        <w:jc w:val="both"/>
        <w:rPr>
          <w:rFonts w:ascii="Garamond" w:hAnsi="Garamond" w:cs="Times New Roman"/>
          <w:sz w:val="10"/>
          <w:szCs w:val="10"/>
        </w:rPr>
      </w:pPr>
      <w:r w:rsidRPr="002F07E0">
        <w:rPr>
          <w:rFonts w:ascii="Garamond" w:hAnsi="Garamond" w:cs="Times New Roman"/>
          <w:sz w:val="10"/>
          <w:szCs w:val="10"/>
        </w:rPr>
        <w:t>Combat is not a judgment of God, but the way to have done with God and with judgment.</w:t>
      </w:r>
      <w:r w:rsidRPr="00907464">
        <w:rPr>
          <w:rFonts w:ascii="Garamond" w:hAnsi="Garamond" w:cs="Times New Roman"/>
          <w:sz w:val="24"/>
        </w:rPr>
        <w:t xml:space="preserve">  </w:t>
      </w:r>
      <w:r w:rsidRPr="00907464">
        <w:rPr>
          <w:rFonts w:ascii="Garamond" w:hAnsi="Garamond" w:cs="Times New Roman"/>
          <w:b/>
          <w:sz w:val="24"/>
          <w:highlight w:val="cyan"/>
          <w:u w:val="single"/>
        </w:rPr>
        <w:t>No one develops through</w:t>
      </w:r>
      <w:r w:rsidRPr="00907464">
        <w:rPr>
          <w:rFonts w:ascii="Garamond" w:hAnsi="Garamond" w:cs="Times New Roman"/>
          <w:sz w:val="24"/>
          <w:highlight w:val="cyan"/>
          <w:u w:val="single"/>
        </w:rPr>
        <w:t xml:space="preserve"> </w:t>
      </w:r>
      <w:r w:rsidRPr="00907464">
        <w:rPr>
          <w:rFonts w:ascii="Garamond" w:hAnsi="Garamond" w:cs="Times New Roman"/>
          <w:b/>
          <w:sz w:val="24"/>
          <w:highlight w:val="cyan"/>
          <w:u w:val="single"/>
        </w:rPr>
        <w:t>judgment, but through a combat that implies no judgment</w:t>
      </w:r>
      <w:r w:rsidRPr="00907464">
        <w:rPr>
          <w:rFonts w:ascii="Garamond" w:hAnsi="Garamond" w:cs="Times New Roman"/>
          <w:sz w:val="24"/>
        </w:rPr>
        <w:t xml:space="preserve">.  </w:t>
      </w:r>
      <w:r w:rsidRPr="002F07E0">
        <w:rPr>
          <w:rFonts w:ascii="Garamond" w:hAnsi="Garamond" w:cs="Times New Roman"/>
          <w:sz w:val="10"/>
          <w:szCs w:val="10"/>
        </w:rPr>
        <w:t>Existence and judgment seem to be opposed on five points: cruelty versus infinite torture, sleep or intoxication versus the dream, vitality versus organization, the will to power versus a will to dominate, combat versus war.  What disturbed us was that in renouncing judgment we had the impression of depriving ourselves of any means of distinguishing between existing beings, between modes of existence, as if everything were now of equal value.  But is it not rather</w:t>
      </w:r>
      <w:r w:rsidRPr="00907464">
        <w:rPr>
          <w:rFonts w:ascii="Garamond" w:hAnsi="Garamond" w:cs="Times New Roman"/>
          <w:sz w:val="24"/>
        </w:rPr>
        <w:t xml:space="preserve"> </w:t>
      </w:r>
      <w:r w:rsidRPr="002F07E0">
        <w:rPr>
          <w:rFonts w:ascii="Garamond" w:hAnsi="Garamond" w:cs="Times New Roman"/>
          <w:b/>
          <w:sz w:val="24"/>
          <w:highlight w:val="cyan"/>
          <w:u w:val="single"/>
        </w:rPr>
        <w:t>[</w:t>
      </w:r>
      <w:proofErr w:type="gramStart"/>
      <w:r w:rsidRPr="002F07E0">
        <w:rPr>
          <w:rFonts w:ascii="Garamond" w:hAnsi="Garamond" w:cs="Times New Roman"/>
          <w:b/>
          <w:sz w:val="24"/>
          <w:highlight w:val="cyan"/>
          <w:u w:val="single"/>
        </w:rPr>
        <w:t>J]udgment</w:t>
      </w:r>
      <w:proofErr w:type="gramEnd"/>
      <w:r w:rsidRPr="002F07E0">
        <w:rPr>
          <w:rFonts w:ascii="Garamond" w:hAnsi="Garamond" w:cs="Times New Roman"/>
          <w:sz w:val="24"/>
          <w:highlight w:val="cyan"/>
        </w:rPr>
        <w:t xml:space="preserve"> </w:t>
      </w:r>
      <w:r w:rsidRPr="002F07E0">
        <w:rPr>
          <w:rFonts w:ascii="Garamond" w:hAnsi="Garamond" w:cs="Times New Roman"/>
          <w:sz w:val="10"/>
          <w:szCs w:val="10"/>
        </w:rPr>
        <w:t>that</w:t>
      </w:r>
      <w:r w:rsidRPr="00907464">
        <w:rPr>
          <w:rFonts w:ascii="Garamond" w:hAnsi="Garamond" w:cs="Times New Roman"/>
          <w:sz w:val="24"/>
        </w:rPr>
        <w:t xml:space="preserve"> </w:t>
      </w:r>
      <w:r w:rsidRPr="002F07E0">
        <w:rPr>
          <w:rFonts w:ascii="Garamond" w:hAnsi="Garamond" w:cs="Times New Roman"/>
          <w:b/>
          <w:sz w:val="24"/>
          <w:highlight w:val="cyan"/>
          <w:u w:val="single"/>
        </w:rPr>
        <w:t>presupposes preexisting criteria</w:t>
      </w:r>
      <w:r w:rsidRPr="002F07E0">
        <w:rPr>
          <w:rFonts w:ascii="Garamond" w:hAnsi="Garamond" w:cs="Times New Roman"/>
          <w:sz w:val="24"/>
          <w:highlight w:val="cyan"/>
        </w:rPr>
        <w:t xml:space="preserve"> </w:t>
      </w:r>
      <w:r w:rsidRPr="002F07E0">
        <w:rPr>
          <w:rFonts w:ascii="Garamond" w:hAnsi="Garamond" w:cs="Times New Roman"/>
          <w:sz w:val="10"/>
          <w:szCs w:val="10"/>
        </w:rPr>
        <w:t>(higher values), criteria that preexist for all time (to the infinity of time),</w:t>
      </w:r>
      <w:r w:rsidRPr="00907464">
        <w:rPr>
          <w:rFonts w:ascii="Garamond" w:hAnsi="Garamond" w:cs="Times New Roman"/>
          <w:sz w:val="24"/>
        </w:rPr>
        <w:t xml:space="preserve"> </w:t>
      </w:r>
      <w:r w:rsidRPr="002F07E0">
        <w:rPr>
          <w:rFonts w:ascii="Garamond" w:hAnsi="Garamond" w:cs="Times New Roman"/>
          <w:b/>
          <w:sz w:val="24"/>
          <w:highlight w:val="cyan"/>
          <w:u w:val="single"/>
        </w:rPr>
        <w:t>so</w:t>
      </w:r>
      <w:r w:rsidRPr="002F07E0">
        <w:rPr>
          <w:rFonts w:ascii="Garamond" w:hAnsi="Garamond" w:cs="Times New Roman"/>
          <w:sz w:val="24"/>
          <w:highlight w:val="cyan"/>
          <w:u w:val="single"/>
        </w:rPr>
        <w:t xml:space="preserve"> </w:t>
      </w:r>
      <w:r w:rsidRPr="002F07E0">
        <w:rPr>
          <w:rFonts w:ascii="Garamond" w:hAnsi="Garamond" w:cs="Times New Roman"/>
          <w:b/>
          <w:sz w:val="24"/>
          <w:highlight w:val="cyan"/>
          <w:u w:val="single"/>
        </w:rPr>
        <w:t>that it can neither apprehend what is new</w:t>
      </w:r>
      <w:r w:rsidRPr="00907464">
        <w:rPr>
          <w:rFonts w:ascii="Garamond" w:hAnsi="Garamond" w:cs="Times New Roman"/>
          <w:b/>
          <w:sz w:val="24"/>
          <w:u w:val="single"/>
        </w:rPr>
        <w:t xml:space="preserve"> </w:t>
      </w:r>
      <w:r w:rsidRPr="002F07E0">
        <w:rPr>
          <w:rFonts w:ascii="Garamond" w:hAnsi="Garamond" w:cs="Times New Roman"/>
          <w:sz w:val="10"/>
          <w:szCs w:val="10"/>
        </w:rPr>
        <w:t>in an existing being,</w:t>
      </w:r>
      <w:r w:rsidRPr="00907464">
        <w:rPr>
          <w:rFonts w:ascii="Garamond" w:hAnsi="Garamond" w:cs="Times New Roman"/>
          <w:sz w:val="24"/>
        </w:rPr>
        <w:t xml:space="preserve"> </w:t>
      </w:r>
      <w:r w:rsidRPr="002F07E0">
        <w:rPr>
          <w:rFonts w:ascii="Garamond" w:hAnsi="Garamond" w:cs="Times New Roman"/>
          <w:b/>
          <w:sz w:val="24"/>
          <w:highlight w:val="cyan"/>
          <w:u w:val="single"/>
        </w:rPr>
        <w:t>nor</w:t>
      </w:r>
      <w:r w:rsidRPr="002F07E0">
        <w:rPr>
          <w:rFonts w:ascii="Garamond" w:hAnsi="Garamond" w:cs="Times New Roman"/>
          <w:sz w:val="24"/>
          <w:highlight w:val="cyan"/>
        </w:rPr>
        <w:t xml:space="preserve"> </w:t>
      </w:r>
      <w:r w:rsidRPr="002F07E0">
        <w:rPr>
          <w:rFonts w:ascii="Garamond" w:hAnsi="Garamond" w:cs="Times New Roman"/>
          <w:sz w:val="10"/>
          <w:szCs w:val="10"/>
        </w:rPr>
        <w:t>even</w:t>
      </w:r>
      <w:r w:rsidRPr="00907464">
        <w:rPr>
          <w:rFonts w:ascii="Garamond" w:hAnsi="Garamond" w:cs="Times New Roman"/>
          <w:sz w:val="24"/>
        </w:rPr>
        <w:t xml:space="preserve"> </w:t>
      </w:r>
      <w:r w:rsidRPr="002F07E0">
        <w:rPr>
          <w:rFonts w:ascii="Garamond" w:hAnsi="Garamond" w:cs="Times New Roman"/>
          <w:b/>
          <w:sz w:val="24"/>
          <w:highlight w:val="cyan"/>
          <w:u w:val="single"/>
        </w:rPr>
        <w:t>sense</w:t>
      </w:r>
      <w:r w:rsidRPr="002F07E0">
        <w:rPr>
          <w:rFonts w:ascii="Garamond" w:hAnsi="Garamond" w:cs="Times New Roman"/>
          <w:sz w:val="24"/>
          <w:highlight w:val="cyan"/>
          <w:u w:val="single"/>
        </w:rPr>
        <w:t xml:space="preserve"> </w:t>
      </w:r>
      <w:r w:rsidRPr="002F07E0">
        <w:rPr>
          <w:rFonts w:ascii="Garamond" w:hAnsi="Garamond" w:cs="Times New Roman"/>
          <w:b/>
          <w:sz w:val="24"/>
          <w:highlight w:val="cyan"/>
          <w:u w:val="single"/>
        </w:rPr>
        <w:t>the creation of a mode of existence?</w:t>
      </w:r>
      <w:r w:rsidRPr="002F07E0">
        <w:rPr>
          <w:rFonts w:ascii="Garamond" w:hAnsi="Garamond" w:cs="Times New Roman"/>
          <w:sz w:val="24"/>
          <w:highlight w:val="cyan"/>
        </w:rPr>
        <w:t xml:space="preserve">  </w:t>
      </w:r>
      <w:r w:rsidRPr="002F07E0">
        <w:rPr>
          <w:rFonts w:ascii="Garamond" w:hAnsi="Garamond" w:cs="Times New Roman"/>
          <w:sz w:val="10"/>
          <w:szCs w:val="10"/>
        </w:rPr>
        <w:t>Such a mode is created vitally, through combat, in the insomnia of sleep, and not without a certain cruelty toward itself: nothing of all this is the result of judgment.</w:t>
      </w:r>
      <w:r w:rsidRPr="00907464">
        <w:rPr>
          <w:rFonts w:ascii="Garamond" w:hAnsi="Garamond" w:cs="Times New Roman"/>
          <w:sz w:val="24"/>
        </w:rPr>
        <w:t xml:space="preserve">  </w:t>
      </w:r>
      <w:r w:rsidRPr="002F07E0">
        <w:rPr>
          <w:rFonts w:ascii="Garamond" w:hAnsi="Garamond" w:cs="Times New Roman"/>
          <w:b/>
          <w:sz w:val="24"/>
          <w:highlight w:val="cyan"/>
          <w:u w:val="single"/>
        </w:rPr>
        <w:t>Judgment prevents the emergence of any new modes of existence.  For</w:t>
      </w:r>
      <w:r w:rsidRPr="002F07E0">
        <w:rPr>
          <w:rFonts w:ascii="Garamond" w:hAnsi="Garamond" w:cs="Times New Roman"/>
          <w:sz w:val="24"/>
          <w:highlight w:val="cyan"/>
        </w:rPr>
        <w:t xml:space="preserve"> </w:t>
      </w:r>
      <w:r w:rsidRPr="002F07E0">
        <w:rPr>
          <w:rFonts w:ascii="Garamond" w:hAnsi="Garamond" w:cs="Times New Roman"/>
          <w:sz w:val="10"/>
          <w:szCs w:val="10"/>
        </w:rPr>
        <w:t>the latter</w:t>
      </w:r>
      <w:r w:rsidRPr="00907464">
        <w:rPr>
          <w:rFonts w:ascii="Garamond" w:hAnsi="Garamond" w:cs="Times New Roman"/>
          <w:sz w:val="24"/>
        </w:rPr>
        <w:t xml:space="preserve"> </w:t>
      </w:r>
      <w:r w:rsidRPr="002F07E0">
        <w:rPr>
          <w:rFonts w:ascii="Garamond" w:hAnsi="Garamond" w:cs="Times New Roman"/>
          <w:b/>
          <w:sz w:val="24"/>
          <w:highlight w:val="cyan"/>
          <w:u w:val="single"/>
        </w:rPr>
        <w:t>creates itself through its own forces</w:t>
      </w:r>
      <w:r w:rsidRPr="002F07E0">
        <w:rPr>
          <w:rFonts w:ascii="Garamond" w:hAnsi="Garamond" w:cs="Times New Roman"/>
          <w:sz w:val="10"/>
          <w:szCs w:val="10"/>
        </w:rPr>
        <w:t>, that is, through the forces it is able to harness,</w:t>
      </w:r>
      <w:r w:rsidRPr="00907464">
        <w:rPr>
          <w:rFonts w:ascii="Garamond" w:hAnsi="Garamond" w:cs="Times New Roman"/>
          <w:sz w:val="24"/>
        </w:rPr>
        <w:t xml:space="preserve"> </w:t>
      </w:r>
      <w:r w:rsidRPr="002F07E0">
        <w:rPr>
          <w:rFonts w:ascii="Garamond" w:hAnsi="Garamond" w:cs="Times New Roman"/>
          <w:b/>
          <w:sz w:val="24"/>
          <w:highlight w:val="cyan"/>
          <w:u w:val="single"/>
        </w:rPr>
        <w:t>and is valid in and of itself</w:t>
      </w:r>
      <w:r w:rsidRPr="00907464">
        <w:rPr>
          <w:rFonts w:ascii="Garamond" w:hAnsi="Garamond" w:cs="Times New Roman"/>
          <w:b/>
          <w:sz w:val="24"/>
          <w:u w:val="single"/>
        </w:rPr>
        <w:t xml:space="preserve"> </w:t>
      </w:r>
      <w:r w:rsidRPr="002F07E0">
        <w:rPr>
          <w:rFonts w:ascii="Garamond" w:hAnsi="Garamond" w:cs="Times New Roman"/>
          <w:sz w:val="10"/>
          <w:szCs w:val="10"/>
        </w:rPr>
        <w:t>inasmuch as it brings the new combination into existence.  Herein, perhaps, lies the secret: to bring into existence and not to judge.  If</w:t>
      </w:r>
      <w:r w:rsidRPr="00907464">
        <w:rPr>
          <w:rFonts w:ascii="Garamond" w:hAnsi="Garamond" w:cs="Times New Roman"/>
          <w:sz w:val="24"/>
        </w:rPr>
        <w:t xml:space="preserve"> </w:t>
      </w:r>
      <w:r w:rsidRPr="002F07E0">
        <w:rPr>
          <w:rFonts w:ascii="Garamond" w:hAnsi="Garamond" w:cs="Times New Roman"/>
          <w:b/>
          <w:sz w:val="24"/>
          <w:highlight w:val="cyan"/>
          <w:u w:val="single"/>
        </w:rPr>
        <w:t>it so disgusting to judge</w:t>
      </w:r>
      <w:r w:rsidRPr="002F07E0">
        <w:rPr>
          <w:rFonts w:ascii="Garamond" w:hAnsi="Garamond" w:cs="Times New Roman"/>
          <w:sz w:val="10"/>
          <w:szCs w:val="10"/>
        </w:rPr>
        <w:t>, it is</w:t>
      </w:r>
      <w:r w:rsidRPr="00907464">
        <w:rPr>
          <w:rFonts w:ascii="Garamond" w:hAnsi="Garamond" w:cs="Times New Roman"/>
          <w:sz w:val="24"/>
        </w:rPr>
        <w:t xml:space="preserve"> </w:t>
      </w:r>
      <w:r w:rsidRPr="002F07E0">
        <w:rPr>
          <w:rFonts w:ascii="Garamond" w:hAnsi="Garamond" w:cs="Times New Roman"/>
          <w:b/>
          <w:sz w:val="24"/>
          <w:highlight w:val="cyan"/>
          <w:u w:val="single"/>
        </w:rPr>
        <w:t xml:space="preserve">not because everything is of equal value, but </w:t>
      </w:r>
      <w:r w:rsidRPr="002F07E0">
        <w:rPr>
          <w:rFonts w:ascii="Garamond" w:hAnsi="Garamond" w:cs="Times New Roman"/>
          <w:sz w:val="10"/>
          <w:szCs w:val="10"/>
        </w:rPr>
        <w:t>on</w:t>
      </w:r>
      <w:r w:rsidRPr="00907464">
        <w:rPr>
          <w:rFonts w:ascii="Garamond" w:hAnsi="Garamond" w:cs="Times New Roman"/>
          <w:sz w:val="24"/>
        </w:rPr>
        <w:t xml:space="preserve"> </w:t>
      </w:r>
      <w:r w:rsidRPr="002F07E0">
        <w:rPr>
          <w:rFonts w:ascii="Garamond" w:hAnsi="Garamond" w:cs="Times New Roman"/>
          <w:sz w:val="10"/>
          <w:szCs w:val="10"/>
        </w:rPr>
        <w:t>the contrary</w:t>
      </w:r>
      <w:r w:rsidRPr="00907464">
        <w:rPr>
          <w:rFonts w:ascii="Garamond" w:hAnsi="Garamond" w:cs="Times New Roman"/>
          <w:sz w:val="24"/>
        </w:rPr>
        <w:t xml:space="preserve"> </w:t>
      </w:r>
      <w:r w:rsidRPr="002F07E0">
        <w:rPr>
          <w:rFonts w:ascii="Garamond" w:hAnsi="Garamond" w:cs="Times New Roman"/>
          <w:b/>
          <w:sz w:val="24"/>
          <w:highlight w:val="cyan"/>
          <w:u w:val="single"/>
        </w:rPr>
        <w:t xml:space="preserve">because what has value can be </w:t>
      </w:r>
      <w:r w:rsidRPr="002F07E0">
        <w:rPr>
          <w:rFonts w:ascii="Garamond" w:hAnsi="Garamond" w:cs="Times New Roman"/>
          <w:sz w:val="10"/>
          <w:szCs w:val="10"/>
        </w:rPr>
        <w:t>made or</w:t>
      </w:r>
      <w:r w:rsidRPr="00907464">
        <w:rPr>
          <w:rFonts w:ascii="Garamond" w:hAnsi="Garamond" w:cs="Times New Roman"/>
          <w:sz w:val="24"/>
        </w:rPr>
        <w:t xml:space="preserve"> </w:t>
      </w:r>
      <w:r w:rsidRPr="002F07E0">
        <w:rPr>
          <w:rFonts w:ascii="Garamond" w:hAnsi="Garamond" w:cs="Times New Roman"/>
          <w:b/>
          <w:sz w:val="24"/>
          <w:highlight w:val="cyan"/>
          <w:u w:val="single"/>
        </w:rPr>
        <w:t xml:space="preserve">distinguished only by defying judgment.  What expert judgment, in art, could ever bear on the work to come? </w:t>
      </w:r>
      <w:r w:rsidRPr="00907464">
        <w:rPr>
          <w:rFonts w:ascii="Garamond" w:hAnsi="Garamond" w:cs="Times New Roman"/>
          <w:sz w:val="24"/>
        </w:rPr>
        <w:t xml:space="preserve"> </w:t>
      </w:r>
      <w:r w:rsidRPr="002F07E0">
        <w:rPr>
          <w:rFonts w:ascii="Garamond" w:hAnsi="Garamond" w:cs="Times New Roman"/>
          <w:sz w:val="10"/>
          <w:szCs w:val="10"/>
        </w:rPr>
        <w:t xml:space="preserve">It is not a question of judging other existing beings, but of sensing whether they agree or disagree with us, that is, whether they bring forces to us, or whether they return us to the miseries of war, to the poverty of thee dream, to the rigors of organization.  As Spinoza had said, it is a problem of </w:t>
      </w:r>
      <w:proofErr w:type="gramStart"/>
      <w:r w:rsidRPr="002F07E0">
        <w:rPr>
          <w:rFonts w:ascii="Garamond" w:hAnsi="Garamond" w:cs="Times New Roman"/>
          <w:sz w:val="10"/>
          <w:szCs w:val="10"/>
        </w:rPr>
        <w:t>love  and</w:t>
      </w:r>
      <w:proofErr w:type="gramEnd"/>
      <w:r w:rsidRPr="002F07E0">
        <w:rPr>
          <w:rFonts w:ascii="Garamond" w:hAnsi="Garamond" w:cs="Times New Roman"/>
          <w:sz w:val="10"/>
          <w:szCs w:val="10"/>
        </w:rPr>
        <w:t xml:space="preserve"> hate and not judgment; “my soul and body are one...What my soul loves, I love.  What my soul hates, I hate...All the subtle sympathizing’s of the incalculable soul, from the bitterest that to passionate love.”  This is not subjectivism, since to pose the problem in terms of force, and not in other terms, already surpasses all subjectivity.    </w:t>
      </w:r>
    </w:p>
    <w:p w14:paraId="21374B4C" w14:textId="65283773" w:rsidR="00282091" w:rsidRPr="00282091" w:rsidRDefault="00282091" w:rsidP="00282091">
      <w:pPr>
        <w:pStyle w:val="Heading2"/>
        <w:pBdr>
          <w:top w:val="single" w:sz="18" w:space="1" w:color="auto"/>
          <w:left w:val="single" w:sz="18" w:space="4" w:color="auto"/>
          <w:bottom w:val="single" w:sz="18" w:space="1" w:color="auto"/>
          <w:right w:val="single" w:sz="18" w:space="4" w:color="auto"/>
        </w:pBdr>
        <w:spacing w:before="0" w:line="360" w:lineRule="auto"/>
        <w:rPr>
          <w:rFonts w:ascii="Garamond" w:hAnsi="Garamond"/>
          <w:sz w:val="24"/>
          <w:szCs w:val="24"/>
          <w:u w:val="none"/>
        </w:rPr>
      </w:pPr>
      <w:r w:rsidRPr="00282091">
        <w:rPr>
          <w:rFonts w:ascii="Garamond" w:hAnsi="Garamond"/>
          <w:sz w:val="24"/>
          <w:szCs w:val="24"/>
          <w:u w:val="none"/>
        </w:rPr>
        <w:t>2NR Overview</w:t>
      </w:r>
    </w:p>
    <w:p w14:paraId="61506B10" w14:textId="77777777" w:rsidR="00282091" w:rsidRPr="00282091" w:rsidRDefault="00282091" w:rsidP="009916D4">
      <w:pPr>
        <w:spacing w:line="360" w:lineRule="auto"/>
        <w:jc w:val="both"/>
        <w:rPr>
          <w:rFonts w:ascii="Garamond" w:hAnsi="Garamond" w:cs="Times New Roman"/>
          <w:sz w:val="10"/>
          <w:szCs w:val="10"/>
        </w:rPr>
      </w:pPr>
    </w:p>
    <w:p w14:paraId="4A3D40AF" w14:textId="5D819D1A" w:rsidR="00282091" w:rsidRDefault="00282091" w:rsidP="00282091">
      <w:pPr>
        <w:spacing w:line="360" w:lineRule="auto"/>
        <w:rPr>
          <w:rFonts w:ascii="Garamond" w:hAnsi="Garamond" w:cs="Times New Roman"/>
          <w:sz w:val="24"/>
        </w:rPr>
      </w:pPr>
      <w:r>
        <w:rPr>
          <w:rFonts w:ascii="Garamond" w:hAnsi="Garamond" w:cs="Times New Roman"/>
          <w:sz w:val="24"/>
        </w:rPr>
        <w:t xml:space="preserve">Extend </w:t>
      </w:r>
      <w:proofErr w:type="spellStart"/>
      <w:r>
        <w:rPr>
          <w:rFonts w:ascii="Garamond" w:hAnsi="Garamond" w:cs="Times New Roman"/>
          <w:sz w:val="24"/>
        </w:rPr>
        <w:t>Yeut-Sze</w:t>
      </w:r>
      <w:proofErr w:type="spellEnd"/>
      <w:r>
        <w:rPr>
          <w:rFonts w:ascii="Garamond" w:hAnsi="Garamond" w:cs="Times New Roman"/>
          <w:sz w:val="24"/>
        </w:rPr>
        <w:t xml:space="preserve"> – the </w:t>
      </w:r>
      <w:proofErr w:type="spellStart"/>
      <w:r>
        <w:rPr>
          <w:rFonts w:ascii="Garamond" w:hAnsi="Garamond" w:cs="Times New Roman"/>
          <w:sz w:val="24"/>
        </w:rPr>
        <w:t>1AC’s</w:t>
      </w:r>
      <w:proofErr w:type="spellEnd"/>
      <w:r>
        <w:rPr>
          <w:rFonts w:ascii="Garamond" w:hAnsi="Garamond" w:cs="Times New Roman"/>
          <w:sz w:val="24"/>
        </w:rPr>
        <w:t xml:space="preserve"> attempts to protect the environment are a façade for the anthropocentric mindsets that justify the domination of the human over the nonhuman because the protecting the environment for human needs is treating the environment as instrumentally valuable, rather than intrinsically valuable.  </w:t>
      </w:r>
      <w:r w:rsidR="00E802BA">
        <w:rPr>
          <w:rFonts w:ascii="Garamond" w:hAnsi="Garamond" w:cs="Times New Roman"/>
          <w:sz w:val="24"/>
        </w:rPr>
        <w:t xml:space="preserve">The cruel treatment of animals is wrong not because animals suffer but because such treatment results in a damaged human ecosystem.  The absence of the animal is the presence of anthropocentrism.  </w:t>
      </w:r>
    </w:p>
    <w:p w14:paraId="2AE747F3" w14:textId="77777777" w:rsidR="00282091" w:rsidRPr="003F58E6" w:rsidRDefault="00282091" w:rsidP="009916D4">
      <w:pPr>
        <w:spacing w:line="360" w:lineRule="auto"/>
        <w:jc w:val="both"/>
        <w:rPr>
          <w:rFonts w:ascii="Garamond" w:hAnsi="Garamond" w:cs="Times New Roman"/>
          <w:sz w:val="10"/>
          <w:szCs w:val="10"/>
        </w:rPr>
      </w:pPr>
    </w:p>
    <w:p w14:paraId="05C00EF8" w14:textId="00187B63" w:rsidR="00282091" w:rsidRDefault="003F58E6" w:rsidP="003F58E6">
      <w:pPr>
        <w:spacing w:line="360" w:lineRule="auto"/>
        <w:rPr>
          <w:rFonts w:ascii="Garamond" w:hAnsi="Garamond" w:cs="Times New Roman"/>
          <w:sz w:val="24"/>
        </w:rPr>
      </w:pPr>
      <w:r>
        <w:rPr>
          <w:rFonts w:ascii="Garamond" w:hAnsi="Garamond" w:cs="Times New Roman"/>
          <w:sz w:val="24"/>
        </w:rPr>
        <w:t xml:space="preserve">Extend Das – anthropocentrism is epistemically suspect, because it fails to include other perspectives and points of reference in its knowledge formulation.  </w:t>
      </w:r>
      <w:r w:rsidR="006405F4">
        <w:rPr>
          <w:rFonts w:ascii="Garamond" w:hAnsi="Garamond" w:cs="Times New Roman"/>
          <w:sz w:val="24"/>
        </w:rPr>
        <w:t>Human knowledge is corrupted through our desires, ambition, as well as our complex power relations.  Removing the anthropocentric mindset allows humans to consider the how our knowledge formulation and practices affect other be</w:t>
      </w:r>
      <w:r w:rsidR="00EE7B3D">
        <w:rPr>
          <w:rFonts w:ascii="Garamond" w:hAnsi="Garamond" w:cs="Times New Roman"/>
          <w:sz w:val="24"/>
        </w:rPr>
        <w:t xml:space="preserve">ings, which is necessary to verify our knowledge.  Epistemology comes prior to other normative constructs because we need to know how we know what we know before we have the ability to discern between right and wrong.  </w:t>
      </w:r>
    </w:p>
    <w:p w14:paraId="453442FB" w14:textId="77777777" w:rsidR="003F58E6" w:rsidRPr="008535AC" w:rsidRDefault="003F58E6" w:rsidP="009916D4">
      <w:pPr>
        <w:spacing w:line="360" w:lineRule="auto"/>
        <w:jc w:val="both"/>
        <w:rPr>
          <w:rFonts w:ascii="Garamond" w:hAnsi="Garamond" w:cs="Times New Roman"/>
          <w:sz w:val="10"/>
          <w:szCs w:val="10"/>
        </w:rPr>
      </w:pPr>
    </w:p>
    <w:p w14:paraId="00FA6171" w14:textId="64FBDC02" w:rsidR="003F58E6" w:rsidRDefault="008535AC" w:rsidP="008535AC">
      <w:pPr>
        <w:spacing w:line="360" w:lineRule="auto"/>
        <w:rPr>
          <w:rFonts w:ascii="Garamond" w:hAnsi="Garamond" w:cs="Times New Roman"/>
          <w:sz w:val="24"/>
        </w:rPr>
      </w:pPr>
      <w:r>
        <w:rPr>
          <w:rFonts w:ascii="Garamond" w:hAnsi="Garamond" w:cs="Times New Roman"/>
          <w:sz w:val="24"/>
        </w:rPr>
        <w:t>Extend Best – a</w:t>
      </w:r>
      <w:r w:rsidRPr="008535AC">
        <w:rPr>
          <w:rFonts w:ascii="Garamond" w:hAnsi="Garamond" w:cs="Times New Roman"/>
          <w:sz w:val="24"/>
        </w:rPr>
        <w:t>nthropocentrism is the original and foundat</w:t>
      </w:r>
      <w:r>
        <w:rPr>
          <w:rFonts w:ascii="Garamond" w:hAnsi="Garamond" w:cs="Times New Roman"/>
          <w:sz w:val="24"/>
        </w:rPr>
        <w:t xml:space="preserve">ional hierarchy that structures and results in </w:t>
      </w:r>
      <w:r w:rsidRPr="008535AC">
        <w:rPr>
          <w:rFonts w:ascii="Garamond" w:hAnsi="Garamond" w:cs="Times New Roman"/>
          <w:sz w:val="24"/>
        </w:rPr>
        <w:t xml:space="preserve">all other </w:t>
      </w:r>
      <w:r>
        <w:rPr>
          <w:rFonts w:ascii="Garamond" w:hAnsi="Garamond" w:cs="Times New Roman"/>
          <w:sz w:val="24"/>
        </w:rPr>
        <w:t xml:space="preserve">forms of </w:t>
      </w:r>
      <w:r w:rsidRPr="008535AC">
        <w:rPr>
          <w:rFonts w:ascii="Garamond" w:hAnsi="Garamond" w:cs="Times New Roman"/>
          <w:sz w:val="24"/>
        </w:rPr>
        <w:t>oppression. Without the domination of animal’s humans would have never developed the technologies to oppress all life considered being lesser than human – it is the controlling impact.</w:t>
      </w:r>
      <w:r>
        <w:rPr>
          <w:rFonts w:ascii="Garamond" w:hAnsi="Garamond" w:cs="Times New Roman"/>
          <w:sz w:val="24"/>
        </w:rPr>
        <w:t xml:space="preserve"> </w:t>
      </w:r>
    </w:p>
    <w:p w14:paraId="065EB90E" w14:textId="77777777" w:rsidR="00523111" w:rsidRPr="00523111" w:rsidRDefault="00523111" w:rsidP="008535AC">
      <w:pPr>
        <w:spacing w:line="360" w:lineRule="auto"/>
        <w:rPr>
          <w:rFonts w:ascii="Garamond" w:hAnsi="Garamond" w:cs="Times New Roman"/>
          <w:sz w:val="10"/>
          <w:szCs w:val="10"/>
        </w:rPr>
      </w:pPr>
    </w:p>
    <w:p w14:paraId="7AEDF7D1" w14:textId="3D304391" w:rsidR="00523111" w:rsidRDefault="00523111" w:rsidP="008535AC">
      <w:pPr>
        <w:spacing w:line="360" w:lineRule="auto"/>
        <w:rPr>
          <w:rFonts w:ascii="Garamond" w:hAnsi="Garamond" w:cs="Times New Roman"/>
          <w:sz w:val="24"/>
        </w:rPr>
      </w:pPr>
      <w:r>
        <w:rPr>
          <w:rFonts w:ascii="Garamond" w:hAnsi="Garamond" w:cs="Times New Roman"/>
          <w:sz w:val="24"/>
        </w:rPr>
        <w:t>Extend Gottlieb – a</w:t>
      </w:r>
      <w:r w:rsidRPr="00523111">
        <w:rPr>
          <w:rFonts w:ascii="Garamond" w:hAnsi="Garamond" w:cs="Times New Roman"/>
          <w:sz w:val="24"/>
        </w:rPr>
        <w:t>nthropocentrism results in both the extinction of life on Earth, but also our ontological death – it corrupts and bankrupts our relationships with the natural world while also making ecocide inevitable.</w:t>
      </w:r>
      <w:r>
        <w:rPr>
          <w:rFonts w:ascii="Garamond" w:hAnsi="Garamond" w:cs="Times New Roman"/>
          <w:sz w:val="24"/>
        </w:rPr>
        <w:t xml:space="preserve">  Humans have fractured their ontological being, severing their relationship with nature, which is just as much a part of our humanity as anything else – this is evident with every breath we take. </w:t>
      </w:r>
      <w:r w:rsidR="00AA5F0A">
        <w:rPr>
          <w:rFonts w:ascii="Garamond" w:hAnsi="Garamond" w:cs="Times New Roman"/>
          <w:sz w:val="24"/>
        </w:rPr>
        <w:t xml:space="preserve"> Ecocide kills us both physically and ontologically. </w:t>
      </w:r>
      <w:r>
        <w:rPr>
          <w:rFonts w:ascii="Garamond" w:hAnsi="Garamond" w:cs="Times New Roman"/>
          <w:sz w:val="24"/>
        </w:rPr>
        <w:t xml:space="preserve"> </w:t>
      </w:r>
      <w:r w:rsidR="00AA5F0A">
        <w:rPr>
          <w:rFonts w:ascii="Garamond" w:hAnsi="Garamond" w:cs="Times New Roman"/>
          <w:sz w:val="24"/>
        </w:rPr>
        <w:t xml:space="preserve">This means that I hold the internal link to aff solvency because it’s impossible to protect the environment while endorsing anthropocentrism.  </w:t>
      </w:r>
    </w:p>
    <w:p w14:paraId="00DD19B7" w14:textId="77777777" w:rsidR="00AA5F0A" w:rsidRPr="00AA5F0A" w:rsidRDefault="00AA5F0A" w:rsidP="008535AC">
      <w:pPr>
        <w:spacing w:line="360" w:lineRule="auto"/>
        <w:rPr>
          <w:rFonts w:ascii="Garamond" w:hAnsi="Garamond" w:cs="Times New Roman"/>
          <w:sz w:val="10"/>
          <w:szCs w:val="10"/>
        </w:rPr>
      </w:pPr>
    </w:p>
    <w:p w14:paraId="7F9CF374" w14:textId="4D7032D1" w:rsidR="00AA5F0A" w:rsidRDefault="00AA5F0A" w:rsidP="008535AC">
      <w:pPr>
        <w:spacing w:line="360" w:lineRule="auto"/>
        <w:rPr>
          <w:rFonts w:ascii="Garamond" w:hAnsi="Garamond" w:cs="Times New Roman"/>
          <w:sz w:val="24"/>
        </w:rPr>
      </w:pPr>
      <w:r>
        <w:rPr>
          <w:rFonts w:ascii="Garamond" w:hAnsi="Garamond" w:cs="Times New Roman"/>
          <w:sz w:val="24"/>
        </w:rPr>
        <w:t>Extend Nash – t</w:t>
      </w:r>
      <w:r w:rsidRPr="00AA5F0A">
        <w:rPr>
          <w:rFonts w:ascii="Garamond" w:hAnsi="Garamond" w:cs="Times New Roman"/>
          <w:sz w:val="24"/>
        </w:rPr>
        <w:t>he alternative is to embrace a form of deep ecology that proscribes a radical break away from the humanist mindsets by developing countries that justify anthropocentrism.  Only the radical suicide of</w:t>
      </w:r>
      <w:r>
        <w:rPr>
          <w:rFonts w:ascii="Garamond" w:hAnsi="Garamond" w:cs="Times New Roman"/>
          <w:sz w:val="24"/>
        </w:rPr>
        <w:t xml:space="preserve"> the</w:t>
      </w:r>
      <w:r w:rsidRPr="00AA5F0A">
        <w:rPr>
          <w:rFonts w:ascii="Garamond" w:hAnsi="Garamond" w:cs="Times New Roman"/>
          <w:sz w:val="24"/>
        </w:rPr>
        <w:t xml:space="preserve"> ecological distinctions between the human and non-human solves.  </w:t>
      </w:r>
      <w:r w:rsidR="00A673F9">
        <w:rPr>
          <w:rFonts w:ascii="Garamond" w:hAnsi="Garamond" w:cs="Times New Roman"/>
          <w:sz w:val="24"/>
        </w:rPr>
        <w:t>H</w:t>
      </w:r>
      <w:r w:rsidR="00A673F9" w:rsidRPr="00A673F9">
        <w:rPr>
          <w:rFonts w:ascii="Garamond" w:hAnsi="Garamond" w:cs="Times New Roman"/>
          <w:sz w:val="24"/>
        </w:rPr>
        <w:t>alf-hearted measures to reject anthropocentrism are nonsensical since they require one to still allow for a human-centric mindset, which is in itself a manifestation of the ideology.</w:t>
      </w:r>
      <w:r w:rsidR="00A673F9">
        <w:rPr>
          <w:rFonts w:ascii="Garamond" w:hAnsi="Garamond" w:cs="Times New Roman"/>
          <w:sz w:val="24"/>
        </w:rPr>
        <w:t xml:space="preserve">  Only this radical rejection of anthropocentrism removes the distinctions that result in the mindset.  </w:t>
      </w:r>
      <w:r w:rsidR="003302ED">
        <w:rPr>
          <w:rFonts w:ascii="Garamond" w:hAnsi="Garamond" w:cs="Times New Roman"/>
          <w:sz w:val="24"/>
        </w:rPr>
        <w:t xml:space="preserve">Even if the alt fails the status quo isn’t an option – the K is a disad to the aff and straight turns their links because it proves they are merely replicating the harms that they criticize.  </w:t>
      </w:r>
    </w:p>
    <w:p w14:paraId="124173BE" w14:textId="77777777" w:rsidR="00A673F9" w:rsidRPr="00A673F9" w:rsidRDefault="00A673F9" w:rsidP="008535AC">
      <w:pPr>
        <w:spacing w:line="360" w:lineRule="auto"/>
        <w:rPr>
          <w:rFonts w:ascii="Garamond" w:hAnsi="Garamond" w:cs="Times New Roman"/>
          <w:sz w:val="10"/>
          <w:szCs w:val="10"/>
        </w:rPr>
      </w:pPr>
    </w:p>
    <w:p w14:paraId="2078DFC1" w14:textId="4262C5B8" w:rsidR="003F58E6" w:rsidRDefault="00A673F9" w:rsidP="00A673F9">
      <w:pPr>
        <w:spacing w:line="360" w:lineRule="auto"/>
        <w:rPr>
          <w:rFonts w:ascii="Garamond" w:hAnsi="Garamond" w:cs="Times New Roman"/>
          <w:sz w:val="24"/>
        </w:rPr>
      </w:pPr>
      <w:r>
        <w:rPr>
          <w:rFonts w:ascii="Garamond" w:hAnsi="Garamond" w:cs="Times New Roman"/>
          <w:sz w:val="24"/>
        </w:rPr>
        <w:t>Extend Best 2 – only a radical revolution against anthropocentrism solves</w:t>
      </w:r>
      <w:proofErr w:type="gramStart"/>
      <w:r>
        <w:rPr>
          <w:rFonts w:ascii="Garamond" w:hAnsi="Garamond" w:cs="Times New Roman"/>
          <w:sz w:val="24"/>
        </w:rPr>
        <w:t>;</w:t>
      </w:r>
      <w:proofErr w:type="gramEnd"/>
      <w:r>
        <w:rPr>
          <w:rFonts w:ascii="Garamond" w:hAnsi="Garamond" w:cs="Times New Roman"/>
          <w:sz w:val="24"/>
        </w:rPr>
        <w:t xml:space="preserve"> we will only lose if we continue to play their rules, we will always lose.  Radical revolutions are able to invent new forms of struggle in order to resist society and it’s corruptive ideologies by dismantling asymmetrical power relations.  Prefer this evidence because it’s directly </w:t>
      </w:r>
      <w:r w:rsidR="003302ED">
        <w:rPr>
          <w:rFonts w:ascii="Garamond" w:hAnsi="Garamond" w:cs="Times New Roman"/>
          <w:sz w:val="24"/>
        </w:rPr>
        <w:t>comparative.</w:t>
      </w:r>
    </w:p>
    <w:p w14:paraId="58459036" w14:textId="77777777" w:rsidR="00AA5F0A" w:rsidRDefault="00AA5F0A">
      <w:pPr>
        <w:rPr>
          <w:rFonts w:ascii="Garamond" w:hAnsi="Garamond" w:cs="Times New Roman"/>
          <w:sz w:val="24"/>
        </w:rPr>
      </w:pPr>
      <w:r>
        <w:rPr>
          <w:rFonts w:ascii="Garamond" w:hAnsi="Garamond" w:cs="Times New Roman"/>
          <w:sz w:val="24"/>
        </w:rPr>
        <w:br w:type="page"/>
      </w:r>
    </w:p>
    <w:p w14:paraId="2C3D15D2" w14:textId="0F09F5A1" w:rsidR="00AD3411" w:rsidRPr="00B807E1" w:rsidRDefault="00B807E1" w:rsidP="00B807E1">
      <w:pPr>
        <w:pStyle w:val="Heading2"/>
        <w:pBdr>
          <w:top w:val="single" w:sz="18" w:space="1" w:color="auto"/>
          <w:left w:val="single" w:sz="18" w:space="4" w:color="auto"/>
          <w:bottom w:val="single" w:sz="18" w:space="1" w:color="auto"/>
          <w:right w:val="single" w:sz="18" w:space="4" w:color="auto"/>
        </w:pBdr>
        <w:spacing w:before="0" w:line="360" w:lineRule="auto"/>
        <w:rPr>
          <w:rFonts w:ascii="Garamond" w:hAnsi="Garamond"/>
          <w:sz w:val="24"/>
          <w:szCs w:val="24"/>
          <w:u w:val="none"/>
        </w:rPr>
      </w:pPr>
      <w:r w:rsidRPr="00B807E1">
        <w:rPr>
          <w:rFonts w:ascii="Garamond" w:hAnsi="Garamond"/>
          <w:sz w:val="24"/>
          <w:szCs w:val="24"/>
          <w:u w:val="none"/>
        </w:rPr>
        <w:t xml:space="preserve">Link – Kant </w:t>
      </w:r>
    </w:p>
    <w:p w14:paraId="78CEC749" w14:textId="77777777" w:rsidR="00B807E1" w:rsidRPr="00B807E1" w:rsidRDefault="00B807E1" w:rsidP="009916D4">
      <w:pPr>
        <w:spacing w:line="360" w:lineRule="auto"/>
        <w:jc w:val="both"/>
        <w:rPr>
          <w:rFonts w:ascii="Garamond" w:hAnsi="Garamond" w:cs="Times New Roman"/>
          <w:sz w:val="10"/>
          <w:szCs w:val="10"/>
        </w:rPr>
      </w:pPr>
    </w:p>
    <w:p w14:paraId="60415183" w14:textId="3B13E493" w:rsidR="00B807E1" w:rsidRPr="00B807E1" w:rsidRDefault="00B807E1" w:rsidP="009916D4">
      <w:pPr>
        <w:spacing w:line="360" w:lineRule="auto"/>
        <w:jc w:val="both"/>
        <w:rPr>
          <w:rFonts w:ascii="Garamond" w:hAnsi="Garamond" w:cs="Times New Roman"/>
          <w:sz w:val="24"/>
        </w:rPr>
      </w:pPr>
      <w:r>
        <w:rPr>
          <w:rFonts w:ascii="Garamond" w:hAnsi="Garamond" w:cs="Times New Roman"/>
          <w:sz w:val="24"/>
        </w:rPr>
        <w:t xml:space="preserve">Kantian theory justifies ruthless anthropocentrism by basing unconditional value in the rationality of humans, as well as justifies endless environmental exploitation – turns case.  </w:t>
      </w:r>
      <w:r>
        <w:rPr>
          <w:rFonts w:ascii="Garamond" w:hAnsi="Garamond" w:cs="Times New Roman"/>
          <w:b/>
          <w:sz w:val="24"/>
        </w:rPr>
        <w:t>Wood</w:t>
      </w:r>
      <w:r w:rsidR="00682AE4">
        <w:rPr>
          <w:rStyle w:val="FootnoteReference"/>
          <w:rFonts w:ascii="Garamond" w:hAnsi="Garamond" w:cs="Times New Roman"/>
          <w:b/>
          <w:sz w:val="24"/>
        </w:rPr>
        <w:footnoteReference w:id="4"/>
      </w:r>
      <w:r>
        <w:rPr>
          <w:rFonts w:ascii="Garamond" w:hAnsi="Garamond" w:cs="Times New Roman"/>
          <w:sz w:val="24"/>
        </w:rPr>
        <w:t xml:space="preserve"> explains,</w:t>
      </w:r>
    </w:p>
    <w:p w14:paraId="16B9F817" w14:textId="77777777" w:rsidR="00B807E1" w:rsidRPr="00B807E1" w:rsidRDefault="00B807E1" w:rsidP="00B807E1">
      <w:pPr>
        <w:spacing w:line="360" w:lineRule="auto"/>
        <w:jc w:val="both"/>
        <w:rPr>
          <w:rFonts w:ascii="Garamond" w:hAnsi="Garamond" w:cs="Times New Roman"/>
          <w:sz w:val="24"/>
        </w:rPr>
      </w:pPr>
      <w:r w:rsidRPr="00B807E1">
        <w:rPr>
          <w:rFonts w:ascii="Garamond" w:hAnsi="Garamond" w:cs="Times New Roman"/>
          <w:sz w:val="10"/>
          <w:szCs w:val="10"/>
        </w:rPr>
        <w:br/>
      </w:r>
      <w:r w:rsidRPr="00892764">
        <w:rPr>
          <w:rFonts w:ascii="Garamond" w:hAnsi="Garamond" w:cs="Times New Roman"/>
          <w:b/>
          <w:sz w:val="24"/>
          <w:highlight w:val="cyan"/>
          <w:u w:val="single"/>
        </w:rPr>
        <w:t xml:space="preserve">Kant’s </w:t>
      </w:r>
      <w:r w:rsidRPr="00892764">
        <w:rPr>
          <w:rFonts w:ascii="Garamond" w:hAnsi="Garamond" w:cs="Times New Roman"/>
          <w:sz w:val="10"/>
          <w:szCs w:val="10"/>
        </w:rPr>
        <w:t>ethical</w:t>
      </w:r>
      <w:r w:rsidRPr="00B807E1">
        <w:rPr>
          <w:rFonts w:ascii="Garamond" w:hAnsi="Garamond" w:cs="Times New Roman"/>
          <w:sz w:val="24"/>
        </w:rPr>
        <w:t xml:space="preserve"> </w:t>
      </w:r>
      <w:r w:rsidRPr="00892764">
        <w:rPr>
          <w:rFonts w:ascii="Garamond" w:hAnsi="Garamond" w:cs="Times New Roman"/>
          <w:b/>
          <w:sz w:val="24"/>
          <w:highlight w:val="cyan"/>
          <w:u w:val="single"/>
        </w:rPr>
        <w:t xml:space="preserve">theory is famously </w:t>
      </w:r>
      <w:r w:rsidRPr="00892764">
        <w:rPr>
          <w:rFonts w:ascii="Garamond" w:hAnsi="Garamond" w:cs="Times New Roman"/>
          <w:sz w:val="10"/>
          <w:szCs w:val="10"/>
        </w:rPr>
        <w:t>(or notoriously)</w:t>
      </w:r>
      <w:r w:rsidRPr="00B807E1">
        <w:rPr>
          <w:rFonts w:ascii="Garamond" w:hAnsi="Garamond" w:cs="Times New Roman"/>
          <w:sz w:val="24"/>
        </w:rPr>
        <w:t xml:space="preserve"> </w:t>
      </w:r>
      <w:r w:rsidRPr="00892764">
        <w:rPr>
          <w:rFonts w:ascii="Garamond" w:hAnsi="Garamond" w:cs="Times New Roman"/>
          <w:b/>
          <w:sz w:val="24"/>
          <w:highlight w:val="cyan"/>
          <w:u w:val="single"/>
        </w:rPr>
        <w:t xml:space="preserve">anthropocentric </w:t>
      </w:r>
      <w:r w:rsidRPr="00892764">
        <w:rPr>
          <w:rFonts w:ascii="Garamond" w:hAnsi="Garamond" w:cs="Times New Roman"/>
          <w:sz w:val="10"/>
          <w:szCs w:val="10"/>
        </w:rPr>
        <w:t xml:space="preserve">-- or rather, it is </w:t>
      </w:r>
      <w:proofErr w:type="spellStart"/>
      <w:r w:rsidRPr="00892764">
        <w:rPr>
          <w:rFonts w:ascii="Garamond" w:hAnsi="Garamond" w:cs="Times New Roman"/>
          <w:i/>
          <w:sz w:val="10"/>
          <w:szCs w:val="10"/>
        </w:rPr>
        <w:t>logocentric</w:t>
      </w:r>
      <w:proofErr w:type="spellEnd"/>
      <w:proofErr w:type="gramStart"/>
      <w:r w:rsidRPr="00892764">
        <w:rPr>
          <w:rFonts w:ascii="Garamond" w:hAnsi="Garamond" w:cs="Times New Roman"/>
          <w:i/>
          <w:sz w:val="10"/>
          <w:szCs w:val="10"/>
        </w:rPr>
        <w:t>,</w:t>
      </w:r>
      <w:r w:rsidRPr="00892764">
        <w:rPr>
          <w:rFonts w:ascii="Garamond" w:hAnsi="Garamond" w:cs="Times New Roman"/>
          <w:sz w:val="10"/>
          <w:szCs w:val="10"/>
        </w:rPr>
        <w:t xml:space="preserve">  by</w:t>
      </w:r>
      <w:proofErr w:type="gramEnd"/>
      <w:r w:rsidRPr="00892764">
        <w:rPr>
          <w:rFonts w:ascii="Garamond" w:hAnsi="Garamond" w:cs="Times New Roman"/>
          <w:sz w:val="10"/>
          <w:szCs w:val="10"/>
        </w:rPr>
        <w:t xml:space="preserve"> which I mean that</w:t>
      </w:r>
      <w:r w:rsidRPr="00B807E1">
        <w:rPr>
          <w:rFonts w:ascii="Garamond" w:hAnsi="Garamond" w:cs="Times New Roman"/>
          <w:sz w:val="24"/>
        </w:rPr>
        <w:t xml:space="preserve"> </w:t>
      </w:r>
      <w:r w:rsidRPr="00892764">
        <w:rPr>
          <w:rFonts w:ascii="Garamond" w:hAnsi="Garamond" w:cs="Times New Roman"/>
          <w:b/>
          <w:sz w:val="24"/>
          <w:highlight w:val="cyan"/>
          <w:u w:val="single"/>
        </w:rPr>
        <w:t xml:space="preserve">it is based on the idea that rational nature, </w:t>
      </w:r>
      <w:r w:rsidRPr="00892764">
        <w:rPr>
          <w:rFonts w:ascii="Garamond" w:hAnsi="Garamond" w:cs="Times New Roman"/>
          <w:sz w:val="10"/>
          <w:szCs w:val="10"/>
        </w:rPr>
        <w:t>and it alone,</w:t>
      </w:r>
      <w:r w:rsidRPr="00B807E1">
        <w:rPr>
          <w:rFonts w:ascii="Garamond" w:hAnsi="Garamond" w:cs="Times New Roman"/>
          <w:b/>
          <w:sz w:val="24"/>
          <w:u w:val="single"/>
        </w:rPr>
        <w:t xml:space="preserve"> </w:t>
      </w:r>
      <w:r w:rsidRPr="00892764">
        <w:rPr>
          <w:rFonts w:ascii="Garamond" w:hAnsi="Garamond" w:cs="Times New Roman"/>
          <w:b/>
          <w:sz w:val="24"/>
          <w:highlight w:val="cyan"/>
          <w:u w:val="single"/>
        </w:rPr>
        <w:t>has</w:t>
      </w:r>
      <w:r w:rsidRPr="00892764">
        <w:rPr>
          <w:rFonts w:ascii="Garamond" w:hAnsi="Garamond" w:cs="Times New Roman"/>
          <w:sz w:val="24"/>
          <w:highlight w:val="cyan"/>
          <w:u w:val="single"/>
        </w:rPr>
        <w:t xml:space="preserve"> </w:t>
      </w:r>
      <w:r w:rsidRPr="00892764">
        <w:rPr>
          <w:rFonts w:ascii="Garamond" w:hAnsi="Garamond" w:cs="Times New Roman"/>
          <w:sz w:val="10"/>
          <w:szCs w:val="10"/>
        </w:rPr>
        <w:t>absolute and</w:t>
      </w:r>
      <w:r w:rsidRPr="00B807E1">
        <w:rPr>
          <w:rFonts w:ascii="Garamond" w:hAnsi="Garamond" w:cs="Times New Roman"/>
          <w:sz w:val="24"/>
        </w:rPr>
        <w:t xml:space="preserve"> </w:t>
      </w:r>
      <w:r w:rsidRPr="00892764">
        <w:rPr>
          <w:rFonts w:ascii="Garamond" w:hAnsi="Garamond" w:cs="Times New Roman"/>
          <w:b/>
          <w:sz w:val="24"/>
          <w:highlight w:val="cyan"/>
          <w:u w:val="single"/>
        </w:rPr>
        <w:t>unconditional value</w:t>
      </w:r>
      <w:r w:rsidRPr="00B807E1">
        <w:rPr>
          <w:rFonts w:ascii="Garamond" w:hAnsi="Garamond" w:cs="Times New Roman"/>
          <w:sz w:val="24"/>
        </w:rPr>
        <w:t xml:space="preserve">.  </w:t>
      </w:r>
      <w:r w:rsidRPr="00892764">
        <w:rPr>
          <w:rFonts w:ascii="Garamond" w:hAnsi="Garamond" w:cs="Times New Roman"/>
          <w:sz w:val="10"/>
          <w:szCs w:val="10"/>
        </w:rPr>
        <w:t>Kant takes the authority of the moral law to be grounded in the fact that it is legislated by rational will.</w:t>
      </w:r>
      <w:r w:rsidRPr="00B807E1">
        <w:rPr>
          <w:rFonts w:ascii="Garamond" w:hAnsi="Garamond" w:cs="Times New Roman"/>
          <w:sz w:val="24"/>
        </w:rPr>
        <w:t xml:space="preserve"> </w:t>
      </w:r>
      <w:r w:rsidRPr="00892764">
        <w:rPr>
          <w:rFonts w:ascii="Garamond" w:hAnsi="Garamond" w:cs="Times New Roman"/>
          <w:b/>
          <w:sz w:val="24"/>
          <w:highlight w:val="cyan"/>
          <w:u w:val="single"/>
        </w:rPr>
        <w:t>The</w:t>
      </w:r>
      <w:r w:rsidRPr="00892764">
        <w:rPr>
          <w:rFonts w:ascii="Garamond" w:hAnsi="Garamond" w:cs="Times New Roman"/>
          <w:sz w:val="24"/>
          <w:highlight w:val="cyan"/>
          <w:u w:val="single"/>
        </w:rPr>
        <w:t xml:space="preserve"> </w:t>
      </w:r>
      <w:r w:rsidRPr="00892764">
        <w:rPr>
          <w:rFonts w:ascii="Garamond" w:hAnsi="Garamond" w:cs="Times New Roman"/>
          <w:b/>
          <w:sz w:val="24"/>
          <w:highlight w:val="cyan"/>
          <w:u w:val="single"/>
        </w:rPr>
        <w:t xml:space="preserve">fundamental end </w:t>
      </w:r>
      <w:r w:rsidRPr="00892764">
        <w:rPr>
          <w:rFonts w:ascii="Garamond" w:hAnsi="Garamond" w:cs="Times New Roman"/>
          <w:sz w:val="10"/>
          <w:szCs w:val="10"/>
        </w:rPr>
        <w:t>whose value grounds the theory</w:t>
      </w:r>
      <w:r w:rsidRPr="00B807E1">
        <w:rPr>
          <w:rFonts w:ascii="Garamond" w:hAnsi="Garamond" w:cs="Times New Roman"/>
          <w:b/>
          <w:sz w:val="24"/>
          <w:u w:val="single"/>
        </w:rPr>
        <w:t xml:space="preserve"> </w:t>
      </w:r>
      <w:r w:rsidRPr="00892764">
        <w:rPr>
          <w:rFonts w:ascii="Garamond" w:hAnsi="Garamond" w:cs="Times New Roman"/>
          <w:b/>
          <w:sz w:val="24"/>
          <w:highlight w:val="cyan"/>
          <w:u w:val="single"/>
        </w:rPr>
        <w:t xml:space="preserve">is the dignity of rational nature, and </w:t>
      </w:r>
      <w:r w:rsidRPr="00892764">
        <w:rPr>
          <w:rFonts w:ascii="Garamond" w:hAnsi="Garamond" w:cs="Times New Roman"/>
          <w:sz w:val="10"/>
          <w:szCs w:val="10"/>
        </w:rPr>
        <w:t>its command is always</w:t>
      </w:r>
      <w:r w:rsidRPr="00B807E1">
        <w:rPr>
          <w:rFonts w:ascii="Garamond" w:hAnsi="Garamond" w:cs="Times New Roman"/>
          <w:b/>
          <w:sz w:val="24"/>
          <w:u w:val="single"/>
        </w:rPr>
        <w:t xml:space="preserve"> </w:t>
      </w:r>
      <w:r w:rsidRPr="00892764">
        <w:rPr>
          <w:rFonts w:ascii="Garamond" w:hAnsi="Garamond" w:cs="Times New Roman"/>
          <w:b/>
          <w:sz w:val="24"/>
          <w:highlight w:val="cyan"/>
          <w:u w:val="single"/>
        </w:rPr>
        <w:t>to treat humanity as an end in itself.</w:t>
      </w:r>
      <w:r w:rsidRPr="00B807E1">
        <w:rPr>
          <w:rFonts w:ascii="Garamond" w:hAnsi="Garamond" w:cs="Times New Roman"/>
          <w:b/>
          <w:sz w:val="24"/>
          <w:u w:val="single"/>
        </w:rPr>
        <w:t xml:space="preserve"> </w:t>
      </w:r>
      <w:r w:rsidRPr="00B807E1">
        <w:rPr>
          <w:rFonts w:ascii="Garamond" w:hAnsi="Garamond" w:cs="Times New Roman"/>
          <w:sz w:val="24"/>
        </w:rPr>
        <w:t xml:space="preserve"> </w:t>
      </w:r>
      <w:r w:rsidRPr="00892764">
        <w:rPr>
          <w:rFonts w:ascii="Garamond" w:hAnsi="Garamond" w:cs="Times New Roman"/>
          <w:sz w:val="10"/>
          <w:szCs w:val="10"/>
        </w:rPr>
        <w:t>Here</w:t>
      </w:r>
      <w:r w:rsidRPr="00B807E1">
        <w:rPr>
          <w:rFonts w:ascii="Garamond" w:hAnsi="Garamond" w:cs="Times New Roman"/>
          <w:sz w:val="24"/>
        </w:rPr>
        <w:t xml:space="preserve"> </w:t>
      </w:r>
      <w:r w:rsidRPr="00892764">
        <w:rPr>
          <w:rFonts w:ascii="Garamond" w:hAnsi="Garamond" w:cs="Times New Roman"/>
          <w:b/>
          <w:sz w:val="24"/>
          <w:highlight w:val="cyan"/>
          <w:u w:val="single"/>
        </w:rPr>
        <w:t>the term ‘humanity’</w:t>
      </w:r>
      <w:r w:rsidRPr="00892764">
        <w:rPr>
          <w:rFonts w:ascii="Garamond" w:hAnsi="Garamond" w:cs="Times New Roman"/>
          <w:sz w:val="24"/>
          <w:highlight w:val="cyan"/>
          <w:u w:val="single"/>
        </w:rPr>
        <w:t xml:space="preserve"> </w:t>
      </w:r>
      <w:r w:rsidRPr="00892764">
        <w:rPr>
          <w:rFonts w:ascii="Garamond" w:hAnsi="Garamond" w:cs="Times New Roman"/>
          <w:b/>
          <w:sz w:val="24"/>
          <w:highlight w:val="cyan"/>
          <w:u w:val="single"/>
        </w:rPr>
        <w:t>is</w:t>
      </w:r>
      <w:r w:rsidRPr="00892764">
        <w:rPr>
          <w:rFonts w:ascii="Garamond" w:hAnsi="Garamond" w:cs="Times New Roman"/>
          <w:sz w:val="24"/>
          <w:highlight w:val="cyan"/>
          <w:u w:val="single"/>
        </w:rPr>
        <w:t xml:space="preserve"> </w:t>
      </w:r>
      <w:r w:rsidRPr="00892764">
        <w:rPr>
          <w:rFonts w:ascii="Garamond" w:hAnsi="Garamond" w:cs="Times New Roman"/>
          <w:sz w:val="10"/>
          <w:szCs w:val="10"/>
        </w:rPr>
        <w:t>being</w:t>
      </w:r>
      <w:r w:rsidRPr="00B807E1">
        <w:rPr>
          <w:rFonts w:ascii="Garamond" w:hAnsi="Garamond" w:cs="Times New Roman"/>
          <w:sz w:val="24"/>
        </w:rPr>
        <w:t xml:space="preserve"> </w:t>
      </w:r>
      <w:r w:rsidRPr="00892764">
        <w:rPr>
          <w:rFonts w:ascii="Garamond" w:hAnsi="Garamond" w:cs="Times New Roman"/>
          <w:b/>
          <w:sz w:val="24"/>
          <w:highlight w:val="cyan"/>
          <w:u w:val="single"/>
        </w:rPr>
        <w:t>used</w:t>
      </w:r>
      <w:r w:rsidRPr="00892764">
        <w:rPr>
          <w:rFonts w:ascii="Garamond" w:hAnsi="Garamond" w:cs="Times New Roman"/>
          <w:sz w:val="24"/>
          <w:highlight w:val="cyan"/>
        </w:rPr>
        <w:t xml:space="preserve"> </w:t>
      </w:r>
      <w:r w:rsidRPr="00892764">
        <w:rPr>
          <w:rFonts w:ascii="Garamond" w:hAnsi="Garamond" w:cs="Times New Roman"/>
          <w:sz w:val="10"/>
          <w:szCs w:val="10"/>
        </w:rPr>
        <w:t>in a technical sense,</w:t>
      </w:r>
      <w:r w:rsidRPr="00B807E1">
        <w:rPr>
          <w:rFonts w:ascii="Garamond" w:hAnsi="Garamond" w:cs="Times New Roman"/>
          <w:sz w:val="24"/>
        </w:rPr>
        <w:t xml:space="preserve"> </w:t>
      </w:r>
      <w:r w:rsidRPr="00892764">
        <w:rPr>
          <w:rFonts w:ascii="Garamond" w:hAnsi="Garamond" w:cs="Times New Roman"/>
          <w:b/>
          <w:sz w:val="24"/>
          <w:highlight w:val="cyan"/>
          <w:u w:val="single"/>
        </w:rPr>
        <w:t>to refer to the capacity to set ends according to reason</w:t>
      </w:r>
      <w:r w:rsidRPr="00892764">
        <w:rPr>
          <w:rFonts w:ascii="Garamond" w:hAnsi="Garamond" w:cs="Times New Roman"/>
          <w:b/>
          <w:sz w:val="10"/>
          <w:szCs w:val="10"/>
          <w:u w:val="single"/>
        </w:rPr>
        <w:t>.</w:t>
      </w:r>
      <w:r w:rsidRPr="00892764">
        <w:rPr>
          <w:rFonts w:ascii="Garamond" w:hAnsi="Garamond" w:cs="Times New Roman"/>
          <w:sz w:val="10"/>
          <w:szCs w:val="10"/>
        </w:rPr>
        <w:t xml:space="preserve"> It includes the </w:t>
      </w:r>
      <w:r w:rsidRPr="00892764">
        <w:rPr>
          <w:rFonts w:ascii="Garamond" w:hAnsi="Garamond" w:cs="Times New Roman"/>
          <w:i/>
          <w:sz w:val="10"/>
          <w:szCs w:val="10"/>
        </w:rPr>
        <w:t>technical</w:t>
      </w:r>
      <w:r w:rsidRPr="00892764">
        <w:rPr>
          <w:rFonts w:ascii="Garamond" w:hAnsi="Garamond" w:cs="Times New Roman"/>
          <w:sz w:val="10"/>
          <w:szCs w:val="10"/>
        </w:rPr>
        <w:t xml:space="preserve"> predisposition to devise means to arbitrary ends, and the </w:t>
      </w:r>
      <w:r w:rsidRPr="00892764">
        <w:rPr>
          <w:rFonts w:ascii="Garamond" w:hAnsi="Garamond" w:cs="Times New Roman"/>
          <w:i/>
          <w:sz w:val="10"/>
          <w:szCs w:val="10"/>
        </w:rPr>
        <w:t>pragmatic</w:t>
      </w:r>
      <w:r w:rsidRPr="00892764">
        <w:rPr>
          <w:rFonts w:ascii="Garamond" w:hAnsi="Garamond" w:cs="Times New Roman"/>
          <w:sz w:val="10"/>
          <w:szCs w:val="10"/>
        </w:rPr>
        <w:t xml:space="preserve"> predisposition to unite our ends into a comprehensive whole, called ‘happiness’.  ‘Humanity’ is one of the three original predispositions of our nature, along with ‘</w:t>
      </w:r>
      <w:proofErr w:type="spellStart"/>
      <w:r w:rsidRPr="00892764">
        <w:rPr>
          <w:rFonts w:ascii="Garamond" w:hAnsi="Garamond" w:cs="Times New Roman"/>
          <w:sz w:val="10"/>
          <w:szCs w:val="10"/>
        </w:rPr>
        <w:t>animality</w:t>
      </w:r>
      <w:proofErr w:type="spellEnd"/>
      <w:r w:rsidRPr="00892764">
        <w:rPr>
          <w:rFonts w:ascii="Garamond" w:hAnsi="Garamond" w:cs="Times New Roman"/>
          <w:sz w:val="10"/>
          <w:szCs w:val="10"/>
        </w:rPr>
        <w:t>’, which includes our instinctual desires promoting our survival, reproduction and sociability, and ‘personality’ which is our rational capacity to give moral laws and obey them (R 6:26, VA 7:321-324).</w:t>
      </w:r>
      <w:r w:rsidRPr="00892764">
        <w:rPr>
          <w:rFonts w:ascii="Garamond" w:hAnsi="Garamond" w:cs="Times New Roman"/>
          <w:sz w:val="10"/>
          <w:szCs w:val="10"/>
          <w:vertAlign w:val="superscript"/>
        </w:rPr>
        <w:endnoteReference w:id="1"/>
      </w:r>
      <w:r w:rsidRPr="00892764">
        <w:rPr>
          <w:rFonts w:ascii="Garamond" w:hAnsi="Garamond" w:cs="Times New Roman"/>
          <w:sz w:val="10"/>
          <w:szCs w:val="10"/>
        </w:rPr>
        <w:t xml:space="preserve"> ‘Humanity’ in this sense does not refer to membership in any particular biological species. (As a matter of fact, Kant thought it quite likely that there are rational beings on other planets; they would be ends in themselves every bit as much as human beings (in the nontechnical sense)(AN 1:351-368).)   Even so, it might seem as though</w:t>
      </w:r>
      <w:r w:rsidRPr="00B807E1">
        <w:rPr>
          <w:rFonts w:ascii="Garamond" w:hAnsi="Garamond" w:cs="Times New Roman"/>
          <w:sz w:val="24"/>
        </w:rPr>
        <w:t xml:space="preserve"> </w:t>
      </w:r>
      <w:r w:rsidRPr="00892764">
        <w:rPr>
          <w:rFonts w:ascii="Garamond" w:hAnsi="Garamond" w:cs="Times New Roman"/>
          <w:b/>
          <w:sz w:val="24"/>
          <w:highlight w:val="cyan"/>
          <w:u w:val="single"/>
        </w:rPr>
        <w:t>a theory of this kind</w:t>
      </w:r>
      <w:r w:rsidRPr="00892764">
        <w:rPr>
          <w:rFonts w:ascii="Garamond" w:hAnsi="Garamond" w:cs="Times New Roman"/>
          <w:sz w:val="24"/>
          <w:highlight w:val="cyan"/>
        </w:rPr>
        <w:t xml:space="preserve"> </w:t>
      </w:r>
      <w:r w:rsidRPr="00892764">
        <w:rPr>
          <w:rFonts w:ascii="Garamond" w:hAnsi="Garamond" w:cs="Times New Roman"/>
          <w:sz w:val="10"/>
          <w:szCs w:val="10"/>
        </w:rPr>
        <w:t>would license (or even</w:t>
      </w:r>
      <w:r w:rsidRPr="00B807E1">
        <w:rPr>
          <w:rFonts w:ascii="Garamond" w:hAnsi="Garamond" w:cs="Times New Roman"/>
          <w:sz w:val="24"/>
        </w:rPr>
        <w:t xml:space="preserve"> </w:t>
      </w:r>
      <w:r w:rsidRPr="00892764">
        <w:rPr>
          <w:rFonts w:ascii="Garamond" w:hAnsi="Garamond" w:cs="Times New Roman"/>
          <w:b/>
          <w:sz w:val="24"/>
          <w:highlight w:val="cyan"/>
          <w:u w:val="single"/>
        </w:rPr>
        <w:t>require[s])</w:t>
      </w:r>
      <w:r w:rsidRPr="00892764">
        <w:rPr>
          <w:rFonts w:ascii="Garamond" w:hAnsi="Garamond" w:cs="Times New Roman"/>
          <w:sz w:val="24"/>
          <w:highlight w:val="cyan"/>
        </w:rPr>
        <w:t xml:space="preserve"> </w:t>
      </w:r>
      <w:r w:rsidRPr="00892764">
        <w:rPr>
          <w:rFonts w:ascii="Garamond" w:hAnsi="Garamond" w:cs="Times New Roman"/>
          <w:b/>
          <w:sz w:val="24"/>
          <w:highlight w:val="cyan"/>
          <w:u w:val="single"/>
        </w:rPr>
        <w:t>a</w:t>
      </w:r>
      <w:r w:rsidRPr="00B807E1">
        <w:rPr>
          <w:rFonts w:ascii="Garamond" w:hAnsi="Garamond" w:cs="Times New Roman"/>
          <w:sz w:val="24"/>
        </w:rPr>
        <w:t xml:space="preserve"> </w:t>
      </w:r>
      <w:r w:rsidRPr="00892764">
        <w:rPr>
          <w:rFonts w:ascii="Garamond" w:hAnsi="Garamond" w:cs="Times New Roman"/>
          <w:sz w:val="10"/>
          <w:szCs w:val="10"/>
        </w:rPr>
        <w:t>ruthlessly</w:t>
      </w:r>
      <w:r w:rsidRPr="00B807E1">
        <w:rPr>
          <w:rFonts w:ascii="Garamond" w:hAnsi="Garamond" w:cs="Times New Roman"/>
          <w:sz w:val="24"/>
        </w:rPr>
        <w:t xml:space="preserve"> </w:t>
      </w:r>
      <w:r w:rsidRPr="00892764">
        <w:rPr>
          <w:rFonts w:ascii="Garamond" w:hAnsi="Garamond" w:cs="Times New Roman"/>
          <w:b/>
          <w:sz w:val="24"/>
          <w:highlight w:val="cyan"/>
          <w:u w:val="single"/>
        </w:rPr>
        <w:t>exploitative attitude toward</w:t>
      </w:r>
      <w:r w:rsidRPr="00892764">
        <w:rPr>
          <w:rFonts w:ascii="Garamond" w:hAnsi="Garamond" w:cs="Times New Roman"/>
          <w:sz w:val="24"/>
          <w:highlight w:val="cyan"/>
        </w:rPr>
        <w:t xml:space="preserve"> </w:t>
      </w:r>
      <w:r w:rsidRPr="00892764">
        <w:rPr>
          <w:rFonts w:ascii="Garamond" w:hAnsi="Garamond" w:cs="Times New Roman"/>
          <w:sz w:val="10"/>
          <w:szCs w:val="10"/>
        </w:rPr>
        <w:t>humanity’s natural environment and</w:t>
      </w:r>
      <w:r w:rsidRPr="00B807E1">
        <w:rPr>
          <w:rFonts w:ascii="Garamond" w:hAnsi="Garamond" w:cs="Times New Roman"/>
          <w:sz w:val="24"/>
        </w:rPr>
        <w:t xml:space="preserve"> </w:t>
      </w:r>
      <w:r w:rsidRPr="00892764">
        <w:rPr>
          <w:rFonts w:ascii="Garamond" w:hAnsi="Garamond" w:cs="Times New Roman"/>
          <w:b/>
          <w:sz w:val="24"/>
          <w:highlight w:val="cyan"/>
          <w:u w:val="single"/>
        </w:rPr>
        <w:t>all nonhuman things</w:t>
      </w:r>
      <w:r w:rsidRPr="00892764">
        <w:rPr>
          <w:rFonts w:ascii="Garamond" w:hAnsi="Garamond" w:cs="Times New Roman"/>
          <w:sz w:val="24"/>
          <w:highlight w:val="cyan"/>
        </w:rPr>
        <w:t xml:space="preserve"> </w:t>
      </w:r>
      <w:r w:rsidRPr="00892764">
        <w:rPr>
          <w:rFonts w:ascii="Garamond" w:hAnsi="Garamond" w:cs="Times New Roman"/>
          <w:sz w:val="10"/>
          <w:szCs w:val="10"/>
        </w:rPr>
        <w:t>in it. For</w:t>
      </w:r>
      <w:r w:rsidRPr="00B807E1">
        <w:rPr>
          <w:rFonts w:ascii="Garamond" w:hAnsi="Garamond" w:cs="Times New Roman"/>
          <w:sz w:val="24"/>
        </w:rPr>
        <w:t xml:space="preserve"> </w:t>
      </w:r>
      <w:r w:rsidRPr="00892764">
        <w:rPr>
          <w:rFonts w:ascii="Garamond" w:hAnsi="Garamond" w:cs="Times New Roman"/>
          <w:b/>
          <w:sz w:val="24"/>
          <w:highlight w:val="cyan"/>
          <w:u w:val="single"/>
        </w:rPr>
        <w:t>if</w:t>
      </w:r>
      <w:r w:rsidRPr="00B807E1">
        <w:rPr>
          <w:rFonts w:ascii="Garamond" w:hAnsi="Garamond" w:cs="Times New Roman"/>
          <w:b/>
          <w:sz w:val="24"/>
          <w:u w:val="single"/>
        </w:rPr>
        <w:t xml:space="preserve"> </w:t>
      </w:r>
      <w:r w:rsidRPr="00892764">
        <w:rPr>
          <w:rFonts w:ascii="Garamond" w:hAnsi="Garamond" w:cs="Times New Roman"/>
          <w:b/>
          <w:sz w:val="24"/>
          <w:highlight w:val="cyan"/>
          <w:u w:val="single"/>
        </w:rPr>
        <w:t xml:space="preserve">rational nature is the only end </w:t>
      </w:r>
      <w:r w:rsidRPr="00892764">
        <w:rPr>
          <w:rFonts w:ascii="Garamond" w:hAnsi="Garamond" w:cs="Times New Roman"/>
          <w:sz w:val="10"/>
          <w:szCs w:val="10"/>
        </w:rPr>
        <w:t>in itself,</w:t>
      </w:r>
      <w:r w:rsidRPr="00B807E1">
        <w:rPr>
          <w:rFonts w:ascii="Garamond" w:hAnsi="Garamond" w:cs="Times New Roman"/>
          <w:b/>
          <w:sz w:val="24"/>
          <w:u w:val="single"/>
        </w:rPr>
        <w:t xml:space="preserve"> </w:t>
      </w:r>
      <w:r w:rsidRPr="00892764">
        <w:rPr>
          <w:rFonts w:ascii="Garamond" w:hAnsi="Garamond" w:cs="Times New Roman"/>
          <w:b/>
          <w:sz w:val="24"/>
          <w:highlight w:val="cyan"/>
          <w:u w:val="single"/>
        </w:rPr>
        <w:t xml:space="preserve">then everything else must count only as a means to rational </w:t>
      </w:r>
      <w:r w:rsidRPr="00892764">
        <w:rPr>
          <w:rFonts w:ascii="Garamond" w:hAnsi="Garamond" w:cs="Times New Roman"/>
          <w:sz w:val="10"/>
          <w:szCs w:val="10"/>
        </w:rPr>
        <w:t>nature and its</w:t>
      </w:r>
      <w:r w:rsidRPr="00B807E1">
        <w:rPr>
          <w:rFonts w:ascii="Garamond" w:hAnsi="Garamond" w:cs="Times New Roman"/>
          <w:b/>
          <w:sz w:val="24"/>
          <w:u w:val="single"/>
        </w:rPr>
        <w:t xml:space="preserve"> </w:t>
      </w:r>
      <w:r w:rsidRPr="00892764">
        <w:rPr>
          <w:rFonts w:ascii="Garamond" w:hAnsi="Garamond" w:cs="Times New Roman"/>
          <w:b/>
          <w:sz w:val="24"/>
          <w:highlight w:val="cyan"/>
          <w:u w:val="single"/>
        </w:rPr>
        <w:t>ends</w:t>
      </w:r>
      <w:r w:rsidRPr="00B807E1">
        <w:rPr>
          <w:rFonts w:ascii="Garamond" w:hAnsi="Garamond" w:cs="Times New Roman"/>
          <w:b/>
          <w:sz w:val="24"/>
          <w:u w:val="single"/>
        </w:rPr>
        <w:t>.</w:t>
      </w:r>
      <w:r w:rsidRPr="00B807E1">
        <w:rPr>
          <w:rFonts w:ascii="Garamond" w:hAnsi="Garamond" w:cs="Times New Roman"/>
          <w:sz w:val="24"/>
        </w:rPr>
        <w:t xml:space="preserve"> </w:t>
      </w:r>
      <w:r w:rsidRPr="00892764">
        <w:rPr>
          <w:rFonts w:ascii="Garamond" w:hAnsi="Garamond" w:cs="Times New Roman"/>
          <w:sz w:val="10"/>
          <w:szCs w:val="10"/>
        </w:rPr>
        <w:t xml:space="preserve">Nothing else could have a worth which might set limits on those ends or on the ways in which rational beings might choose to employ </w:t>
      </w:r>
      <w:proofErr w:type="spellStart"/>
      <w:r w:rsidRPr="00892764">
        <w:rPr>
          <w:rFonts w:ascii="Garamond" w:hAnsi="Garamond" w:cs="Times New Roman"/>
          <w:sz w:val="10"/>
          <w:szCs w:val="10"/>
        </w:rPr>
        <w:t>nonrational</w:t>
      </w:r>
      <w:proofErr w:type="spellEnd"/>
      <w:r w:rsidRPr="00892764">
        <w:rPr>
          <w:rFonts w:ascii="Garamond" w:hAnsi="Garamond" w:cs="Times New Roman"/>
          <w:sz w:val="10"/>
          <w:szCs w:val="10"/>
        </w:rPr>
        <w:t xml:space="preserve"> nature in pursuit of them. Some of Kant’s own statements, moreover, appear to be shameless endorsements of this ghastly inference from his </w:t>
      </w:r>
      <w:proofErr w:type="spellStart"/>
      <w:r w:rsidRPr="00892764">
        <w:rPr>
          <w:rFonts w:ascii="Garamond" w:hAnsi="Garamond" w:cs="Times New Roman"/>
          <w:sz w:val="10"/>
          <w:szCs w:val="10"/>
        </w:rPr>
        <w:t>logocentric</w:t>
      </w:r>
      <w:proofErr w:type="spellEnd"/>
      <w:r w:rsidRPr="00892764">
        <w:rPr>
          <w:rFonts w:ascii="Garamond" w:hAnsi="Garamond" w:cs="Times New Roman"/>
          <w:sz w:val="10"/>
          <w:szCs w:val="10"/>
        </w:rPr>
        <w:t xml:space="preserve"> theory.  In his explication of the Formula of Humanity as End in Itself, Kant distinguishes </w:t>
      </w:r>
      <w:r w:rsidRPr="00892764">
        <w:rPr>
          <w:rFonts w:ascii="Garamond" w:hAnsi="Garamond" w:cs="Times New Roman"/>
          <w:i/>
          <w:sz w:val="10"/>
          <w:szCs w:val="10"/>
        </w:rPr>
        <w:t>persons</w:t>
      </w:r>
      <w:r w:rsidRPr="00892764">
        <w:rPr>
          <w:rFonts w:ascii="Garamond" w:hAnsi="Garamond" w:cs="Times New Roman"/>
          <w:sz w:val="10"/>
          <w:szCs w:val="10"/>
        </w:rPr>
        <w:t xml:space="preserve"> -- rational beings possessing the dignity of rational nature as an end in itself -- from </w:t>
      </w:r>
      <w:r w:rsidRPr="00892764">
        <w:rPr>
          <w:rFonts w:ascii="Garamond" w:hAnsi="Garamond" w:cs="Times New Roman"/>
          <w:i/>
          <w:sz w:val="10"/>
          <w:szCs w:val="10"/>
        </w:rPr>
        <w:t xml:space="preserve">things, </w:t>
      </w:r>
      <w:r w:rsidRPr="00892764">
        <w:rPr>
          <w:rFonts w:ascii="Garamond" w:hAnsi="Garamond" w:cs="Times New Roman"/>
          <w:sz w:val="10"/>
          <w:szCs w:val="10"/>
        </w:rPr>
        <w:t>which, he says, “have only a relative worth, while persons, and they alone, may not be used merely as means” (G 4:428).  A similar thought is found at the opening of</w:t>
      </w:r>
      <w:r w:rsidRPr="00B807E1">
        <w:rPr>
          <w:rFonts w:ascii="Garamond" w:hAnsi="Garamond" w:cs="Times New Roman"/>
          <w:sz w:val="24"/>
        </w:rPr>
        <w:t xml:space="preserve"> </w:t>
      </w:r>
      <w:r w:rsidRPr="00892764">
        <w:rPr>
          <w:rFonts w:ascii="Garamond" w:hAnsi="Garamond" w:cs="Times New Roman"/>
          <w:b/>
          <w:sz w:val="24"/>
          <w:highlight w:val="cyan"/>
          <w:u w:val="single"/>
        </w:rPr>
        <w:t xml:space="preserve">Kant’s [states in his] lectures </w:t>
      </w:r>
      <w:r w:rsidRPr="00892764">
        <w:rPr>
          <w:rFonts w:ascii="Garamond" w:hAnsi="Garamond" w:cs="Times New Roman"/>
          <w:sz w:val="10"/>
          <w:szCs w:val="10"/>
        </w:rPr>
        <w:t>on anthropology</w:t>
      </w:r>
      <w:r w:rsidRPr="00B807E1">
        <w:rPr>
          <w:rFonts w:ascii="Garamond" w:hAnsi="Garamond" w:cs="Times New Roman"/>
          <w:sz w:val="24"/>
        </w:rPr>
        <w:t xml:space="preserve"> “</w:t>
      </w:r>
      <w:r w:rsidRPr="00892764">
        <w:rPr>
          <w:rFonts w:ascii="Garamond" w:hAnsi="Garamond" w:cs="Times New Roman"/>
          <w:b/>
          <w:sz w:val="24"/>
          <w:highlight w:val="cyan"/>
          <w:u w:val="single"/>
        </w:rPr>
        <w:t>The fact that the human being can have the representation ‘I’ raises him</w:t>
      </w:r>
      <w:r w:rsidRPr="00892764">
        <w:rPr>
          <w:rFonts w:ascii="Garamond" w:hAnsi="Garamond" w:cs="Times New Roman"/>
          <w:sz w:val="24"/>
          <w:highlight w:val="cyan"/>
        </w:rPr>
        <w:t xml:space="preserve"> </w:t>
      </w:r>
      <w:r w:rsidRPr="00892764">
        <w:rPr>
          <w:rFonts w:ascii="Garamond" w:hAnsi="Garamond" w:cs="Times New Roman"/>
          <w:sz w:val="10"/>
          <w:szCs w:val="10"/>
        </w:rPr>
        <w:t xml:space="preserve">infinitely </w:t>
      </w:r>
      <w:r w:rsidRPr="00892764">
        <w:rPr>
          <w:rFonts w:ascii="Garamond" w:hAnsi="Garamond" w:cs="Times New Roman"/>
          <w:b/>
          <w:sz w:val="24"/>
          <w:highlight w:val="cyan"/>
          <w:u w:val="single"/>
        </w:rPr>
        <w:t>above</w:t>
      </w:r>
      <w:r w:rsidRPr="00892764">
        <w:rPr>
          <w:rFonts w:ascii="Garamond" w:hAnsi="Garamond" w:cs="Times New Roman"/>
          <w:sz w:val="24"/>
          <w:highlight w:val="cyan"/>
        </w:rPr>
        <w:t xml:space="preserve"> </w:t>
      </w:r>
      <w:r w:rsidRPr="00892764">
        <w:rPr>
          <w:rFonts w:ascii="Garamond" w:hAnsi="Garamond" w:cs="Times New Roman"/>
          <w:sz w:val="10"/>
          <w:szCs w:val="10"/>
        </w:rPr>
        <w:t xml:space="preserve">all the other </w:t>
      </w:r>
      <w:r w:rsidRPr="00892764">
        <w:rPr>
          <w:rFonts w:ascii="Garamond" w:hAnsi="Garamond" w:cs="Times New Roman"/>
          <w:b/>
          <w:sz w:val="24"/>
          <w:highlight w:val="cyan"/>
          <w:u w:val="single"/>
        </w:rPr>
        <w:t>beings</w:t>
      </w:r>
      <w:r w:rsidRPr="00892764">
        <w:rPr>
          <w:rFonts w:ascii="Garamond" w:hAnsi="Garamond" w:cs="Times New Roman"/>
          <w:sz w:val="24"/>
          <w:highlight w:val="cyan"/>
        </w:rPr>
        <w:t xml:space="preserve"> </w:t>
      </w:r>
      <w:r w:rsidRPr="00892764">
        <w:rPr>
          <w:rFonts w:ascii="Garamond" w:hAnsi="Garamond" w:cs="Times New Roman"/>
          <w:sz w:val="10"/>
          <w:szCs w:val="10"/>
        </w:rPr>
        <w:t xml:space="preserve">on earth. By this he is a </w:t>
      </w:r>
      <w:r w:rsidRPr="00892764">
        <w:rPr>
          <w:rFonts w:ascii="Garamond" w:hAnsi="Garamond" w:cs="Times New Roman"/>
          <w:i/>
          <w:sz w:val="10"/>
          <w:szCs w:val="10"/>
        </w:rPr>
        <w:t>person</w:t>
      </w:r>
      <w:r w:rsidRPr="00892764">
        <w:rPr>
          <w:rFonts w:ascii="Garamond" w:hAnsi="Garamond" w:cs="Times New Roman"/>
          <w:sz w:val="10"/>
          <w:szCs w:val="10"/>
        </w:rPr>
        <w:t xml:space="preserve">… that is, a being altogether different in rank and dignity from </w:t>
      </w:r>
      <w:r w:rsidRPr="00892764">
        <w:rPr>
          <w:rFonts w:ascii="Garamond" w:hAnsi="Garamond" w:cs="Times New Roman"/>
          <w:i/>
          <w:sz w:val="10"/>
          <w:szCs w:val="10"/>
        </w:rPr>
        <w:t>things</w:t>
      </w:r>
      <w:r w:rsidRPr="00892764">
        <w:rPr>
          <w:rFonts w:ascii="Garamond" w:hAnsi="Garamond" w:cs="Times New Roman"/>
          <w:sz w:val="10"/>
          <w:szCs w:val="10"/>
        </w:rPr>
        <w:t xml:space="preserve">, </w:t>
      </w:r>
      <w:r w:rsidRPr="00892764">
        <w:rPr>
          <w:rFonts w:ascii="Garamond" w:hAnsi="Garamond" w:cs="Times New Roman"/>
          <w:b/>
          <w:sz w:val="24"/>
          <w:highlight w:val="cyan"/>
          <w:u w:val="single"/>
        </w:rPr>
        <w:t>such as irrational animals</w:t>
      </w:r>
      <w:r w:rsidRPr="00892764">
        <w:rPr>
          <w:rFonts w:ascii="Garamond" w:hAnsi="Garamond" w:cs="Times New Roman"/>
          <w:sz w:val="10"/>
          <w:szCs w:val="10"/>
        </w:rPr>
        <w:t xml:space="preserve">, with which one may deal and dispose at one’s discretion” (VA 7:127). </w:t>
      </w:r>
      <w:r w:rsidRPr="00892764">
        <w:rPr>
          <w:rFonts w:ascii="Garamond" w:hAnsi="Garamond" w:cs="Times New Roman"/>
          <w:b/>
          <w:sz w:val="24"/>
          <w:highlight w:val="cyan"/>
          <w:u w:val="single"/>
        </w:rPr>
        <w:t>And in his essay</w:t>
      </w:r>
      <w:r w:rsidRPr="00892764">
        <w:rPr>
          <w:rFonts w:ascii="Garamond" w:hAnsi="Garamond" w:cs="Times New Roman"/>
          <w:b/>
          <w:i/>
          <w:sz w:val="24"/>
          <w:highlight w:val="cyan"/>
          <w:u w:val="single"/>
        </w:rPr>
        <w:t xml:space="preserve"> Conjectural Beginning of Human History,</w:t>
      </w:r>
      <w:r w:rsidRPr="00892764">
        <w:rPr>
          <w:rFonts w:ascii="Garamond" w:hAnsi="Garamond" w:cs="Times New Roman"/>
          <w:b/>
          <w:sz w:val="24"/>
          <w:highlight w:val="cyan"/>
          <w:u w:val="single"/>
        </w:rPr>
        <w:t xml:space="preserve"> Kant</w:t>
      </w:r>
      <w:r w:rsidRPr="00892764">
        <w:rPr>
          <w:rFonts w:ascii="Garamond" w:hAnsi="Garamond" w:cs="Times New Roman"/>
          <w:sz w:val="24"/>
          <w:highlight w:val="cyan"/>
        </w:rPr>
        <w:t xml:space="preserve"> </w:t>
      </w:r>
      <w:r w:rsidRPr="00892764">
        <w:rPr>
          <w:rFonts w:ascii="Garamond" w:hAnsi="Garamond" w:cs="Times New Roman"/>
          <w:sz w:val="10"/>
          <w:szCs w:val="10"/>
        </w:rPr>
        <w:t xml:space="preserve">describes in the following words the sense of self-worth which our first parents acquired when they began to use reason and to reflect on the gulf which this marvelous new capacity put between them and the rest of creation:  “The first time [the human being] said to the sheep, </w:t>
      </w:r>
      <w:r w:rsidRPr="00892764">
        <w:rPr>
          <w:rFonts w:ascii="Garamond" w:hAnsi="Garamond" w:cs="Times New Roman"/>
          <w:i/>
          <w:sz w:val="10"/>
          <w:szCs w:val="10"/>
        </w:rPr>
        <w:t>Nature gave the skin you wear not for you but for me,</w:t>
      </w:r>
      <w:r w:rsidRPr="00892764">
        <w:rPr>
          <w:rFonts w:ascii="Garamond" w:hAnsi="Garamond" w:cs="Times New Roman"/>
          <w:sz w:val="10"/>
          <w:szCs w:val="10"/>
        </w:rPr>
        <w:t xml:space="preserve"> and then took it off the sheep and put it on himself (</w:t>
      </w:r>
      <w:r w:rsidRPr="00892764">
        <w:rPr>
          <w:rFonts w:ascii="Garamond" w:hAnsi="Garamond" w:cs="Times New Roman"/>
          <w:i/>
          <w:sz w:val="10"/>
          <w:szCs w:val="10"/>
        </w:rPr>
        <w:t>Genesis</w:t>
      </w:r>
      <w:r w:rsidRPr="00892764">
        <w:rPr>
          <w:rFonts w:ascii="Garamond" w:hAnsi="Garamond" w:cs="Times New Roman"/>
          <w:sz w:val="10"/>
          <w:szCs w:val="10"/>
        </w:rPr>
        <w:t xml:space="preserve"> 3:21), he became aware of the prerogative he had by nature over all animals, which he</w:t>
      </w:r>
      <w:r w:rsidRPr="00B807E1">
        <w:rPr>
          <w:rFonts w:ascii="Garamond" w:hAnsi="Garamond" w:cs="Times New Roman"/>
          <w:b/>
          <w:sz w:val="24"/>
          <w:u w:val="single"/>
        </w:rPr>
        <w:t xml:space="preserve"> </w:t>
      </w:r>
      <w:r w:rsidRPr="00892764">
        <w:rPr>
          <w:rFonts w:ascii="Garamond" w:hAnsi="Garamond" w:cs="Times New Roman"/>
          <w:b/>
          <w:sz w:val="24"/>
          <w:highlight w:val="cyan"/>
          <w:u w:val="single"/>
        </w:rPr>
        <w:t xml:space="preserve">no longer saw [animals] as fellow creatures, but as means </w:t>
      </w:r>
      <w:r w:rsidRPr="00892764">
        <w:rPr>
          <w:rFonts w:ascii="Garamond" w:hAnsi="Garamond" w:cs="Times New Roman"/>
          <w:sz w:val="10"/>
          <w:szCs w:val="10"/>
        </w:rPr>
        <w:t xml:space="preserve">and tools </w:t>
      </w:r>
      <w:r w:rsidRPr="00892764">
        <w:rPr>
          <w:rFonts w:ascii="Garamond" w:hAnsi="Garamond" w:cs="Times New Roman"/>
          <w:b/>
          <w:sz w:val="24"/>
          <w:highlight w:val="cyan"/>
          <w:u w:val="single"/>
        </w:rPr>
        <w:t xml:space="preserve">at the disposal of his will </w:t>
      </w:r>
      <w:r w:rsidRPr="00892764">
        <w:rPr>
          <w:rFonts w:ascii="Garamond" w:hAnsi="Garamond" w:cs="Times New Roman"/>
          <w:sz w:val="10"/>
          <w:szCs w:val="10"/>
        </w:rPr>
        <w:t xml:space="preserve">for the attainment of  the aims at his discretion” (MA 8:114). Passages like these surely tend to confirm the view, which is widely held among (but not restricted to) animal’s rights advocates, proponents of ecological or </w:t>
      </w:r>
      <w:proofErr w:type="spellStart"/>
      <w:r w:rsidRPr="00892764">
        <w:rPr>
          <w:rFonts w:ascii="Garamond" w:hAnsi="Garamond" w:cs="Times New Roman"/>
          <w:sz w:val="10"/>
          <w:szCs w:val="10"/>
        </w:rPr>
        <w:t>ecofeminist</w:t>
      </w:r>
      <w:proofErr w:type="spellEnd"/>
      <w:r w:rsidRPr="00892764">
        <w:rPr>
          <w:rFonts w:ascii="Garamond" w:hAnsi="Garamond" w:cs="Times New Roman"/>
          <w:sz w:val="10"/>
          <w:szCs w:val="10"/>
        </w:rPr>
        <w:t xml:space="preserve"> ethics, </w:t>
      </w:r>
      <w:proofErr w:type="gramStart"/>
      <w:r w:rsidRPr="00892764">
        <w:rPr>
          <w:rFonts w:ascii="Garamond" w:hAnsi="Garamond" w:cs="Times New Roman"/>
          <w:sz w:val="10"/>
          <w:szCs w:val="10"/>
        </w:rPr>
        <w:t>and  postmodernist</w:t>
      </w:r>
      <w:proofErr w:type="gramEnd"/>
      <w:r w:rsidRPr="00892764">
        <w:rPr>
          <w:rFonts w:ascii="Garamond" w:hAnsi="Garamond" w:cs="Times New Roman"/>
          <w:sz w:val="10"/>
          <w:szCs w:val="10"/>
        </w:rPr>
        <w:t xml:space="preserve"> critics of  rationalism and humanism, that an ethical theory such as Kant’s is well-suited to promote those attitudes which have led to the monstrous destruction modern technological society has wrought on nature, and continues to wreak on it with increasing ferocity.</w:t>
      </w:r>
      <w:r w:rsidRPr="00B807E1">
        <w:rPr>
          <w:rFonts w:ascii="Garamond" w:hAnsi="Garamond" w:cs="Times New Roman"/>
          <w:sz w:val="24"/>
        </w:rPr>
        <w:t xml:space="preserve"> </w:t>
      </w:r>
    </w:p>
    <w:p w14:paraId="6238C59F" w14:textId="77777777" w:rsidR="00B807E1" w:rsidRDefault="00B807E1" w:rsidP="009916D4">
      <w:pPr>
        <w:spacing w:line="360" w:lineRule="auto"/>
        <w:jc w:val="both"/>
        <w:rPr>
          <w:rFonts w:ascii="Garamond" w:hAnsi="Garamond" w:cs="Times New Roman"/>
          <w:sz w:val="24"/>
        </w:rPr>
      </w:pPr>
    </w:p>
    <w:p w14:paraId="2FC02924" w14:textId="77777777" w:rsidR="00B807E1" w:rsidRDefault="00B807E1" w:rsidP="009916D4">
      <w:pPr>
        <w:spacing w:line="360" w:lineRule="auto"/>
        <w:jc w:val="both"/>
        <w:rPr>
          <w:rFonts w:ascii="Garamond" w:hAnsi="Garamond" w:cs="Times New Roman"/>
          <w:sz w:val="24"/>
        </w:rPr>
      </w:pPr>
    </w:p>
    <w:p w14:paraId="3E7AD455" w14:textId="77777777" w:rsidR="00AD3411" w:rsidRDefault="00AD3411" w:rsidP="009916D4">
      <w:pPr>
        <w:spacing w:line="360" w:lineRule="auto"/>
        <w:jc w:val="both"/>
        <w:rPr>
          <w:rFonts w:ascii="Garamond" w:hAnsi="Garamond" w:cs="Times New Roman"/>
          <w:sz w:val="24"/>
        </w:rPr>
      </w:pPr>
    </w:p>
    <w:p w14:paraId="0F1057C3" w14:textId="77777777" w:rsidR="00860965" w:rsidRDefault="00860965" w:rsidP="009916D4">
      <w:pPr>
        <w:spacing w:line="360" w:lineRule="auto"/>
        <w:jc w:val="both"/>
        <w:rPr>
          <w:rFonts w:ascii="Garamond" w:hAnsi="Garamond" w:cs="Times New Roman"/>
          <w:sz w:val="24"/>
        </w:rPr>
      </w:pPr>
    </w:p>
    <w:p w14:paraId="7DA1F4A8" w14:textId="77777777" w:rsidR="00860965" w:rsidRDefault="00860965">
      <w:pPr>
        <w:rPr>
          <w:rFonts w:ascii="Garamond" w:hAnsi="Garamond" w:cs="Times New Roman"/>
          <w:sz w:val="24"/>
        </w:rPr>
      </w:pPr>
      <w:r>
        <w:rPr>
          <w:rFonts w:ascii="Garamond" w:hAnsi="Garamond" w:cs="Times New Roman"/>
          <w:sz w:val="24"/>
        </w:rPr>
        <w:br w:type="page"/>
      </w:r>
    </w:p>
    <w:p w14:paraId="4933D3DB" w14:textId="63AE67A0" w:rsidR="00860965" w:rsidRPr="00860965" w:rsidRDefault="00860965" w:rsidP="00860965">
      <w:pPr>
        <w:pStyle w:val="Heading2"/>
        <w:pBdr>
          <w:top w:val="single" w:sz="18" w:space="1" w:color="auto"/>
          <w:left w:val="single" w:sz="18" w:space="4" w:color="auto"/>
          <w:bottom w:val="single" w:sz="18" w:space="1" w:color="auto"/>
          <w:right w:val="single" w:sz="18" w:space="4" w:color="auto"/>
        </w:pBdr>
        <w:spacing w:before="0" w:line="360" w:lineRule="auto"/>
        <w:rPr>
          <w:rFonts w:ascii="Garamond" w:hAnsi="Garamond"/>
          <w:sz w:val="24"/>
          <w:szCs w:val="24"/>
          <w:u w:val="none"/>
        </w:rPr>
      </w:pPr>
      <w:r w:rsidRPr="00860965">
        <w:rPr>
          <w:rFonts w:ascii="Garamond" w:hAnsi="Garamond"/>
          <w:sz w:val="24"/>
          <w:szCs w:val="24"/>
          <w:u w:val="none"/>
        </w:rPr>
        <w:t xml:space="preserve">Link – Pedagogy </w:t>
      </w:r>
    </w:p>
    <w:p w14:paraId="6453637B" w14:textId="77777777" w:rsidR="00860965" w:rsidRPr="00860965" w:rsidRDefault="00860965" w:rsidP="009916D4">
      <w:pPr>
        <w:spacing w:line="360" w:lineRule="auto"/>
        <w:jc w:val="both"/>
        <w:rPr>
          <w:rFonts w:ascii="Garamond" w:hAnsi="Garamond" w:cs="Times New Roman"/>
          <w:sz w:val="10"/>
          <w:szCs w:val="10"/>
        </w:rPr>
      </w:pPr>
    </w:p>
    <w:p w14:paraId="6E1C473D" w14:textId="62E9F97B" w:rsidR="00860965" w:rsidRDefault="00860965" w:rsidP="009916D4">
      <w:pPr>
        <w:spacing w:line="360" w:lineRule="auto"/>
        <w:jc w:val="both"/>
        <w:rPr>
          <w:rFonts w:ascii="Garamond" w:hAnsi="Garamond" w:cs="Times New Roman"/>
          <w:sz w:val="24"/>
        </w:rPr>
      </w:pPr>
      <w:r>
        <w:rPr>
          <w:rFonts w:ascii="Garamond" w:hAnsi="Garamond" w:cs="Times New Roman"/>
          <w:sz w:val="24"/>
        </w:rPr>
        <w:t>The absence of the animal is the presence of anthropocentrism</w:t>
      </w:r>
      <w:r w:rsidR="006A1EA9">
        <w:rPr>
          <w:rFonts w:ascii="Garamond" w:hAnsi="Garamond" w:cs="Times New Roman"/>
          <w:sz w:val="24"/>
        </w:rPr>
        <w:t xml:space="preserve"> and their use of a critical pedagogy is a fundamentally inaccessible practice to the animal body and nature – their performance actualizes itself through mass violence against animals.  </w:t>
      </w:r>
      <w:r w:rsidR="006A1EA9">
        <w:rPr>
          <w:rFonts w:ascii="Garamond" w:hAnsi="Garamond" w:cs="Times New Roman"/>
          <w:b/>
          <w:sz w:val="24"/>
        </w:rPr>
        <w:t>Bell and Russell</w:t>
      </w:r>
      <w:r w:rsidR="00D64A1E">
        <w:rPr>
          <w:rStyle w:val="FootnoteReference"/>
          <w:rFonts w:ascii="Garamond" w:hAnsi="Garamond" w:cs="Times New Roman"/>
          <w:b/>
          <w:sz w:val="24"/>
        </w:rPr>
        <w:footnoteReference w:id="5"/>
      </w:r>
      <w:r w:rsidR="006A1EA9">
        <w:rPr>
          <w:rFonts w:ascii="Garamond" w:hAnsi="Garamond" w:cs="Times New Roman"/>
          <w:sz w:val="24"/>
        </w:rPr>
        <w:t xml:space="preserve"> explain, </w:t>
      </w:r>
    </w:p>
    <w:p w14:paraId="4D4C7F8E" w14:textId="77777777" w:rsidR="006A1EA9" w:rsidRPr="006A1EA9" w:rsidRDefault="006A1EA9" w:rsidP="009916D4">
      <w:pPr>
        <w:spacing w:line="360" w:lineRule="auto"/>
        <w:jc w:val="both"/>
        <w:rPr>
          <w:rFonts w:ascii="Garamond" w:hAnsi="Garamond" w:cs="Times New Roman"/>
          <w:sz w:val="10"/>
          <w:szCs w:val="10"/>
        </w:rPr>
      </w:pPr>
    </w:p>
    <w:p w14:paraId="4DE5DC08" w14:textId="359C43C1" w:rsidR="00860965" w:rsidRPr="00D64A1E" w:rsidRDefault="006A1EA9" w:rsidP="009916D4">
      <w:pPr>
        <w:spacing w:line="360" w:lineRule="auto"/>
        <w:jc w:val="both"/>
        <w:rPr>
          <w:rFonts w:ascii="Garamond" w:hAnsi="Garamond"/>
          <w:bCs/>
          <w:sz w:val="24"/>
        </w:rPr>
      </w:pPr>
      <w:r w:rsidRPr="006A1EA9">
        <w:rPr>
          <w:rFonts w:ascii="Garamond" w:hAnsi="Garamond"/>
          <w:sz w:val="10"/>
          <w:szCs w:val="10"/>
        </w:rPr>
        <w:t>For this reason, the various movements against oppression need to be aware of and supportive of each other. In critical pedagogy, however,</w:t>
      </w:r>
      <w:r w:rsidRPr="006A1EA9">
        <w:rPr>
          <w:rFonts w:ascii="Garamond" w:hAnsi="Garamond"/>
          <w:sz w:val="24"/>
        </w:rPr>
        <w:t xml:space="preserve"> </w:t>
      </w:r>
      <w:r w:rsidRPr="009B1BC0">
        <w:rPr>
          <w:rFonts w:ascii="Garamond" w:hAnsi="Garamond"/>
          <w:bCs/>
          <w:sz w:val="24"/>
          <w:highlight w:val="cyan"/>
          <w:u w:val="single"/>
        </w:rPr>
        <w:t>[</w:t>
      </w:r>
      <w:proofErr w:type="gramStart"/>
      <w:r w:rsidRPr="009B1BC0">
        <w:rPr>
          <w:rFonts w:ascii="Garamond" w:hAnsi="Garamond"/>
          <w:b/>
          <w:bCs/>
          <w:sz w:val="24"/>
          <w:highlight w:val="cyan"/>
          <w:u w:val="single"/>
        </w:rPr>
        <w:t>T]he</w:t>
      </w:r>
      <w:proofErr w:type="gramEnd"/>
      <w:r w:rsidRPr="009B1BC0">
        <w:rPr>
          <w:rFonts w:ascii="Garamond" w:hAnsi="Garamond"/>
          <w:b/>
          <w:bCs/>
          <w:sz w:val="24"/>
          <w:highlight w:val="cyan"/>
          <w:u w:val="single"/>
        </w:rPr>
        <w:t xml:space="preserve"> exploration of questions of race, gender, class, and sexuality has proceeded </w:t>
      </w:r>
      <w:r w:rsidRPr="006A1EA9">
        <w:rPr>
          <w:rFonts w:ascii="Garamond" w:hAnsi="Garamond"/>
          <w:bCs/>
          <w:sz w:val="10"/>
          <w:szCs w:val="10"/>
        </w:rPr>
        <w:t>so far</w:t>
      </w:r>
      <w:r w:rsidRPr="006A1EA9">
        <w:rPr>
          <w:rFonts w:ascii="Garamond" w:hAnsi="Garamond"/>
          <w:bCs/>
          <w:sz w:val="24"/>
          <w:u w:val="single"/>
        </w:rPr>
        <w:t xml:space="preserve"> </w:t>
      </w:r>
      <w:r w:rsidRPr="009B1BC0">
        <w:rPr>
          <w:rFonts w:ascii="Garamond" w:hAnsi="Garamond"/>
          <w:b/>
          <w:bCs/>
          <w:sz w:val="24"/>
          <w:highlight w:val="cyan"/>
          <w:u w:val="single"/>
        </w:rPr>
        <w:t>with little acknowledgement of the systemic links between human oppressions and the domination of nature</w:t>
      </w:r>
      <w:r w:rsidRPr="006A1EA9">
        <w:rPr>
          <w:rFonts w:ascii="Garamond" w:hAnsi="Garamond"/>
          <w:bCs/>
          <w:sz w:val="10"/>
          <w:szCs w:val="10"/>
        </w:rPr>
        <w:t>. The more-than-human world and human relationships to it have been ignored, as if the suffering and exploitation of other beings and the global ecological crisis were somehow irrelevant</w:t>
      </w:r>
      <w:r w:rsidRPr="006A1EA9">
        <w:rPr>
          <w:rFonts w:ascii="Garamond" w:hAnsi="Garamond"/>
          <w:sz w:val="10"/>
          <w:szCs w:val="10"/>
        </w:rPr>
        <w:t>. Despite the call for attention to voices historically absent from traditional canons and narratives (</w:t>
      </w:r>
      <w:proofErr w:type="spellStart"/>
      <w:r w:rsidRPr="006A1EA9">
        <w:rPr>
          <w:rFonts w:ascii="Garamond" w:hAnsi="Garamond"/>
          <w:sz w:val="10"/>
          <w:szCs w:val="10"/>
        </w:rPr>
        <w:t>Sadovnik</w:t>
      </w:r>
      <w:proofErr w:type="spellEnd"/>
      <w:r w:rsidRPr="006A1EA9">
        <w:rPr>
          <w:rFonts w:ascii="Garamond" w:hAnsi="Garamond"/>
          <w:sz w:val="10"/>
          <w:szCs w:val="10"/>
        </w:rPr>
        <w:t>, 1995, p. 316),</w:t>
      </w:r>
      <w:r w:rsidRPr="006A1EA9">
        <w:rPr>
          <w:rFonts w:ascii="Garamond" w:hAnsi="Garamond"/>
          <w:sz w:val="24"/>
        </w:rPr>
        <w:t xml:space="preserve"> </w:t>
      </w:r>
      <w:r w:rsidRPr="009B1BC0">
        <w:rPr>
          <w:rFonts w:ascii="Garamond" w:hAnsi="Garamond"/>
          <w:b/>
          <w:sz w:val="24"/>
          <w:highlight w:val="cyan"/>
          <w:u w:val="single"/>
        </w:rPr>
        <w:t>nonhuman beings are shrouded in silence</w:t>
      </w:r>
      <w:r w:rsidRPr="006A1EA9">
        <w:rPr>
          <w:rFonts w:ascii="Garamond" w:hAnsi="Garamond"/>
          <w:sz w:val="24"/>
        </w:rPr>
        <w:t xml:space="preserve">. </w:t>
      </w:r>
      <w:r w:rsidRPr="006A1EA9">
        <w:rPr>
          <w:rFonts w:ascii="Garamond" w:hAnsi="Garamond"/>
          <w:sz w:val="10"/>
          <w:szCs w:val="10"/>
        </w:rPr>
        <w:t xml:space="preserve">This silence characterizes even the work of writers who call for a rethinking of all culturally positioned essentialisms. Like other educators influenced by </w:t>
      </w:r>
      <w:proofErr w:type="spellStart"/>
      <w:r w:rsidRPr="006A1EA9">
        <w:rPr>
          <w:rFonts w:ascii="Garamond" w:hAnsi="Garamond"/>
          <w:sz w:val="10"/>
          <w:szCs w:val="10"/>
        </w:rPr>
        <w:t>poststructuralism</w:t>
      </w:r>
      <w:proofErr w:type="spellEnd"/>
      <w:r w:rsidRPr="006A1EA9">
        <w:rPr>
          <w:rFonts w:ascii="Garamond" w:hAnsi="Garamond"/>
          <w:sz w:val="10"/>
          <w:szCs w:val="10"/>
        </w:rPr>
        <w:t>, we agree that</w:t>
      </w:r>
      <w:r w:rsidRPr="006A1EA9">
        <w:rPr>
          <w:rFonts w:ascii="Garamond" w:hAnsi="Garamond"/>
          <w:sz w:val="24"/>
        </w:rPr>
        <w:t xml:space="preserve"> </w:t>
      </w:r>
      <w:r w:rsidRPr="006A1EA9">
        <w:rPr>
          <w:rFonts w:ascii="Garamond" w:hAnsi="Garamond"/>
          <w:bCs/>
          <w:sz w:val="10"/>
          <w:szCs w:val="10"/>
        </w:rPr>
        <w:t>there is a need to scrutinize the language we use, the meanings we deploy, and the epistemological frameworks of past eras</w:t>
      </w:r>
      <w:r w:rsidRPr="006A1EA9">
        <w:rPr>
          <w:rFonts w:ascii="Garamond" w:hAnsi="Garamond"/>
          <w:sz w:val="10"/>
          <w:szCs w:val="10"/>
        </w:rPr>
        <w:t xml:space="preserve"> (Luke &amp; Luke, 1995, p. 378). </w:t>
      </w:r>
      <w:r w:rsidRPr="006A1EA9">
        <w:rPr>
          <w:rFonts w:ascii="Garamond" w:hAnsi="Garamond"/>
          <w:bCs/>
          <w:sz w:val="10"/>
          <w:szCs w:val="10"/>
        </w:rPr>
        <w:t xml:space="preserve">To treat social categories as stable and unchanging is to reproduce the prevailing relations of power </w:t>
      </w:r>
      <w:r w:rsidRPr="006A1EA9">
        <w:rPr>
          <w:rFonts w:ascii="Garamond" w:hAnsi="Garamond"/>
          <w:sz w:val="10"/>
          <w:szCs w:val="10"/>
        </w:rPr>
        <w:t>(</w:t>
      </w:r>
      <w:proofErr w:type="spellStart"/>
      <w:r w:rsidRPr="006A1EA9">
        <w:rPr>
          <w:rFonts w:ascii="Garamond" w:hAnsi="Garamond"/>
          <w:sz w:val="10"/>
          <w:szCs w:val="10"/>
        </w:rPr>
        <w:t>Britzman</w:t>
      </w:r>
      <w:proofErr w:type="spellEnd"/>
      <w:r w:rsidRPr="006A1EA9">
        <w:rPr>
          <w:rFonts w:ascii="Garamond" w:hAnsi="Garamond"/>
          <w:sz w:val="10"/>
          <w:szCs w:val="10"/>
        </w:rPr>
        <w:t xml:space="preserve"> et al., 1991, p. 89). What would it mean, then, for critical pedagogy to extend this investigation and critique to include taken-for-granted understandings of “human,” “animal,” and “nature”? This question is difficult to </w:t>
      </w:r>
      <w:proofErr w:type="gramStart"/>
      <w:r w:rsidRPr="006A1EA9">
        <w:rPr>
          <w:rFonts w:ascii="Garamond" w:hAnsi="Garamond"/>
          <w:sz w:val="10"/>
          <w:szCs w:val="10"/>
        </w:rPr>
        <w:t>raise</w:t>
      </w:r>
      <w:proofErr w:type="gramEnd"/>
      <w:r w:rsidRPr="006A1EA9">
        <w:rPr>
          <w:rFonts w:ascii="Garamond" w:hAnsi="Garamond"/>
          <w:sz w:val="10"/>
          <w:szCs w:val="10"/>
        </w:rPr>
        <w:t xml:space="preserve"> precisely because these understandings are taken for granted.</w:t>
      </w:r>
      <w:r w:rsidRPr="006A1EA9">
        <w:rPr>
          <w:rFonts w:ascii="Garamond" w:hAnsi="Garamond"/>
          <w:sz w:val="24"/>
        </w:rPr>
        <w:t xml:space="preserve"> </w:t>
      </w:r>
      <w:r w:rsidRPr="009B1BC0">
        <w:rPr>
          <w:rFonts w:ascii="Garamond" w:hAnsi="Garamond"/>
          <w:b/>
          <w:sz w:val="24"/>
          <w:highlight w:val="cyan"/>
          <w:u w:val="single"/>
        </w:rPr>
        <w:t>The anthropocentric bias in critical pedagogy manifests itself in silence</w:t>
      </w:r>
      <w:r w:rsidRPr="009B1BC0">
        <w:rPr>
          <w:rFonts w:ascii="Garamond" w:hAnsi="Garamond"/>
          <w:b/>
          <w:sz w:val="24"/>
          <w:highlight w:val="cyan"/>
        </w:rPr>
        <w:t xml:space="preserve"> </w:t>
      </w:r>
      <w:r w:rsidRPr="006A1EA9">
        <w:rPr>
          <w:rFonts w:ascii="Garamond" w:hAnsi="Garamond"/>
          <w:sz w:val="10"/>
          <w:szCs w:val="10"/>
        </w:rPr>
        <w:t xml:space="preserve">and in the asides of texts. Since it is not a topic of discussion, it can be difficult to situate a critique of it. Following feminist analyses, we find that </w:t>
      </w:r>
      <w:r w:rsidRPr="006A1EA9">
        <w:rPr>
          <w:rFonts w:ascii="Garamond" w:hAnsi="Garamond"/>
          <w:bCs/>
          <w:sz w:val="10"/>
          <w:szCs w:val="10"/>
        </w:rPr>
        <w:t>examples of</w:t>
      </w:r>
      <w:r w:rsidRPr="006A1EA9">
        <w:rPr>
          <w:rFonts w:ascii="Garamond" w:hAnsi="Garamond"/>
          <w:bCs/>
          <w:sz w:val="24"/>
          <w:u w:val="single"/>
        </w:rPr>
        <w:t xml:space="preserve"> </w:t>
      </w:r>
      <w:r w:rsidRPr="009B1BC0">
        <w:rPr>
          <w:rFonts w:ascii="Garamond" w:hAnsi="Garamond"/>
          <w:b/>
          <w:bCs/>
          <w:sz w:val="24"/>
          <w:highlight w:val="cyan"/>
          <w:u w:val="single"/>
        </w:rPr>
        <w:t>anthropocentrism</w:t>
      </w:r>
      <w:r w:rsidRPr="009B1BC0">
        <w:rPr>
          <w:rFonts w:ascii="Garamond" w:hAnsi="Garamond"/>
          <w:sz w:val="24"/>
          <w:highlight w:val="cyan"/>
        </w:rPr>
        <w:t xml:space="preserve">, </w:t>
      </w:r>
      <w:r w:rsidRPr="006A1EA9">
        <w:rPr>
          <w:rFonts w:ascii="Garamond" w:hAnsi="Garamond"/>
          <w:sz w:val="10"/>
          <w:szCs w:val="10"/>
        </w:rPr>
        <w:t>like examples of gender symbolization,</w:t>
      </w:r>
      <w:r w:rsidRPr="006A1EA9">
        <w:rPr>
          <w:rFonts w:ascii="Garamond" w:hAnsi="Garamond"/>
          <w:sz w:val="24"/>
        </w:rPr>
        <w:t xml:space="preserve"> </w:t>
      </w:r>
      <w:r w:rsidRPr="009B1BC0">
        <w:rPr>
          <w:rFonts w:ascii="Garamond" w:hAnsi="Garamond"/>
          <w:b/>
          <w:bCs/>
          <w:sz w:val="24"/>
          <w:highlight w:val="cyan"/>
          <w:u w:val="single"/>
        </w:rPr>
        <w:t xml:space="preserve">occur “in those places where speakers reveal the assumptions they think they do not need to defend, </w:t>
      </w:r>
      <w:r w:rsidRPr="006A1EA9">
        <w:rPr>
          <w:rFonts w:ascii="Garamond" w:hAnsi="Garamond"/>
          <w:bCs/>
          <w:sz w:val="10"/>
          <w:szCs w:val="10"/>
        </w:rPr>
        <w:t>beliefs they expect to share with their audiences</w:t>
      </w:r>
      <w:r w:rsidRPr="006A1EA9">
        <w:rPr>
          <w:rFonts w:ascii="Garamond" w:hAnsi="Garamond"/>
          <w:sz w:val="10"/>
          <w:szCs w:val="10"/>
        </w:rPr>
        <w:t xml:space="preserve">” (Harding, 1986, p. 112). Take, for example, </w:t>
      </w:r>
      <w:proofErr w:type="spellStart"/>
      <w:r w:rsidRPr="006A1EA9">
        <w:rPr>
          <w:rFonts w:ascii="Garamond" w:hAnsi="Garamond"/>
          <w:sz w:val="10"/>
          <w:szCs w:val="10"/>
        </w:rPr>
        <w:t>Freire’s</w:t>
      </w:r>
      <w:proofErr w:type="spellEnd"/>
      <w:r w:rsidRPr="006A1EA9">
        <w:rPr>
          <w:rFonts w:ascii="Garamond" w:hAnsi="Garamond"/>
          <w:sz w:val="10"/>
          <w:szCs w:val="10"/>
        </w:rPr>
        <w:t xml:space="preserve"> (1990) statements about the differences between “Man” and animals. To set up his discussion of praxis and the importance of “naming” the world, he outlines what he assumes to be shared, commonsensical beliefs about humans and other animals. He defines the boundaries of human membership according to a sharp, hierarchical dichotomy that establishes human superiority.</w:t>
      </w:r>
      <w:r w:rsidRPr="006A1EA9">
        <w:rPr>
          <w:rFonts w:ascii="Garamond" w:hAnsi="Garamond"/>
          <w:sz w:val="24"/>
          <w:u w:val="single"/>
        </w:rPr>
        <w:t xml:space="preserve"> </w:t>
      </w:r>
      <w:r w:rsidRPr="009B1BC0">
        <w:rPr>
          <w:rFonts w:ascii="Garamond" w:hAnsi="Garamond"/>
          <w:b/>
          <w:sz w:val="24"/>
          <w:highlight w:val="cyan"/>
          <w:u w:val="single"/>
        </w:rPr>
        <w:t xml:space="preserve">Humans </w:t>
      </w:r>
      <w:r w:rsidRPr="006A1EA9">
        <w:rPr>
          <w:rFonts w:ascii="Garamond" w:hAnsi="Garamond"/>
          <w:sz w:val="10"/>
          <w:szCs w:val="10"/>
        </w:rPr>
        <w:t>alone</w:t>
      </w:r>
      <w:r w:rsidRPr="006A1EA9">
        <w:rPr>
          <w:rFonts w:ascii="Garamond" w:hAnsi="Garamond"/>
          <w:bCs/>
          <w:sz w:val="10"/>
          <w:szCs w:val="10"/>
        </w:rPr>
        <w:t>, he¶ reminds us, are aware and self-conscious beings who can act to fulfill the¶ objectives they set for themselves. Humans alone</w:t>
      </w:r>
      <w:r w:rsidRPr="006A1EA9">
        <w:rPr>
          <w:rFonts w:ascii="Garamond" w:hAnsi="Garamond"/>
          <w:bCs/>
          <w:sz w:val="24"/>
        </w:rPr>
        <w:t xml:space="preserve"> </w:t>
      </w:r>
      <w:r w:rsidRPr="009B1BC0">
        <w:rPr>
          <w:rFonts w:ascii="Garamond" w:hAnsi="Garamond"/>
          <w:b/>
          <w:sz w:val="24"/>
          <w:highlight w:val="cyan"/>
          <w:u w:val="single"/>
        </w:rPr>
        <w:t>are able to infuse the world with their creative presence</w:t>
      </w:r>
      <w:r w:rsidRPr="006A1EA9">
        <w:rPr>
          <w:rFonts w:ascii="Garamond" w:hAnsi="Garamond"/>
          <w:bCs/>
          <w:sz w:val="24"/>
        </w:rPr>
        <w:t xml:space="preserve">, </w:t>
      </w:r>
      <w:r w:rsidRPr="006A1EA9">
        <w:rPr>
          <w:rFonts w:ascii="Garamond" w:hAnsi="Garamond"/>
          <w:bCs/>
          <w:sz w:val="10"/>
          <w:szCs w:val="10"/>
        </w:rPr>
        <w:t>to overcome situations that limit them</w:t>
      </w:r>
      <w:proofErr w:type="gramStart"/>
      <w:r w:rsidRPr="006A1EA9">
        <w:rPr>
          <w:rFonts w:ascii="Garamond" w:hAnsi="Garamond"/>
          <w:bCs/>
          <w:sz w:val="10"/>
          <w:szCs w:val="10"/>
        </w:rPr>
        <w:t>,¶</w:t>
      </w:r>
      <w:proofErr w:type="gramEnd"/>
      <w:r w:rsidRPr="006A1EA9">
        <w:rPr>
          <w:rFonts w:ascii="Garamond" w:hAnsi="Garamond"/>
          <w:bCs/>
          <w:sz w:val="10"/>
          <w:szCs w:val="10"/>
        </w:rPr>
        <w:t xml:space="preserve"> </w:t>
      </w:r>
      <w:r w:rsidRPr="006A1EA9">
        <w:rPr>
          <w:rFonts w:ascii="Garamond" w:hAnsi="Garamond"/>
          <w:sz w:val="10"/>
          <w:szCs w:val="10"/>
        </w:rPr>
        <w:t>and thus</w:t>
      </w:r>
      <w:r w:rsidRPr="006A1EA9">
        <w:rPr>
          <w:rFonts w:ascii="Garamond" w:hAnsi="Garamond"/>
          <w:bCs/>
          <w:sz w:val="10"/>
          <w:szCs w:val="10"/>
        </w:rPr>
        <w:t xml:space="preserve"> to </w:t>
      </w:r>
      <w:r w:rsidRPr="006A1EA9">
        <w:rPr>
          <w:rFonts w:ascii="Garamond" w:hAnsi="Garamond"/>
          <w:sz w:val="10"/>
          <w:szCs w:val="10"/>
        </w:rPr>
        <w:t>demonstrate a “decisive attitude towards the world”</w:t>
      </w:r>
      <w:r w:rsidRPr="006A1EA9">
        <w:rPr>
          <w:rFonts w:ascii="Garamond" w:hAnsi="Garamond"/>
          <w:bCs/>
          <w:sz w:val="10"/>
          <w:szCs w:val="10"/>
        </w:rPr>
        <w:t xml:space="preserve"> (p. 90).</w:t>
      </w:r>
      <w:r w:rsidRPr="006A1EA9">
        <w:rPr>
          <w:rFonts w:ascii="Garamond" w:hAnsi="Garamond"/>
          <w:bCs/>
          <w:sz w:val="24"/>
        </w:rPr>
        <w:t xml:space="preserve"> </w:t>
      </w:r>
      <w:r w:rsidRPr="009B1BC0">
        <w:rPr>
          <w:rFonts w:ascii="Garamond" w:hAnsi="Garamond"/>
          <w:b/>
          <w:sz w:val="24"/>
          <w:highlight w:val="cyan"/>
          <w:u w:val="single"/>
        </w:rPr>
        <w:t>Freire</w:t>
      </w:r>
      <w:r w:rsidRPr="009B1BC0">
        <w:rPr>
          <w:rFonts w:ascii="Garamond" w:hAnsi="Garamond"/>
          <w:b/>
          <w:bCs/>
          <w:sz w:val="24"/>
          <w:highlight w:val="cyan"/>
        </w:rPr>
        <w:t xml:space="preserve"> </w:t>
      </w:r>
      <w:r w:rsidRPr="006A1EA9">
        <w:rPr>
          <w:rFonts w:ascii="Garamond" w:hAnsi="Garamond"/>
          <w:bCs/>
          <w:sz w:val="10"/>
          <w:szCs w:val="10"/>
        </w:rPr>
        <w:t>(1990, pp. 87–91)</w:t>
      </w:r>
      <w:r w:rsidRPr="006A1EA9">
        <w:rPr>
          <w:rFonts w:ascii="Garamond" w:hAnsi="Garamond"/>
          <w:bCs/>
          <w:sz w:val="24"/>
        </w:rPr>
        <w:t xml:space="preserve"> </w:t>
      </w:r>
      <w:r w:rsidRPr="009B1BC0">
        <w:rPr>
          <w:rFonts w:ascii="Garamond" w:hAnsi="Garamond"/>
          <w:b/>
          <w:sz w:val="24"/>
          <w:highlight w:val="cyan"/>
          <w:u w:val="single"/>
        </w:rPr>
        <w:t xml:space="preserve">represents </w:t>
      </w:r>
      <w:r w:rsidRPr="006A1EA9">
        <w:rPr>
          <w:rFonts w:ascii="Garamond" w:hAnsi="Garamond"/>
          <w:sz w:val="10"/>
          <w:szCs w:val="10"/>
        </w:rPr>
        <w:t>other</w:t>
      </w:r>
      <w:r w:rsidRPr="006A1EA9">
        <w:rPr>
          <w:rFonts w:ascii="Garamond" w:hAnsi="Garamond"/>
          <w:sz w:val="24"/>
          <w:u w:val="single"/>
        </w:rPr>
        <w:t xml:space="preserve"> </w:t>
      </w:r>
      <w:r w:rsidRPr="009B1BC0">
        <w:rPr>
          <w:rFonts w:ascii="Garamond" w:hAnsi="Garamond"/>
          <w:b/>
          <w:sz w:val="24"/>
          <w:highlight w:val="cyan"/>
          <w:u w:val="single"/>
        </w:rPr>
        <w:t>animals in terms of their lack of</w:t>
      </w:r>
      <w:r w:rsidRPr="009B1BC0">
        <w:rPr>
          <w:rFonts w:ascii="Garamond" w:hAnsi="Garamond"/>
          <w:b/>
          <w:sz w:val="24"/>
          <w:highlight w:val="cyan"/>
        </w:rPr>
        <w:t>¶</w:t>
      </w:r>
      <w:r w:rsidRPr="009B1BC0">
        <w:rPr>
          <w:rFonts w:ascii="Garamond" w:hAnsi="Garamond"/>
          <w:b/>
          <w:sz w:val="24"/>
          <w:highlight w:val="cyan"/>
          <w:u w:val="single"/>
        </w:rPr>
        <w:t xml:space="preserve"> such traits</w:t>
      </w:r>
      <w:r w:rsidRPr="009B1BC0">
        <w:rPr>
          <w:rFonts w:ascii="Garamond" w:hAnsi="Garamond"/>
          <w:sz w:val="24"/>
          <w:highlight w:val="cyan"/>
          <w:u w:val="single"/>
        </w:rPr>
        <w:t>.</w:t>
      </w:r>
      <w:r w:rsidRPr="009B1BC0">
        <w:rPr>
          <w:rFonts w:ascii="Garamond" w:hAnsi="Garamond"/>
          <w:b/>
          <w:sz w:val="24"/>
          <w:highlight w:val="cyan"/>
          <w:u w:val="single"/>
        </w:rPr>
        <w:t xml:space="preserve"> </w:t>
      </w:r>
      <w:r w:rsidRPr="00E8776F">
        <w:rPr>
          <w:rFonts w:ascii="Garamond" w:hAnsi="Garamond"/>
          <w:sz w:val="10"/>
          <w:szCs w:val="10"/>
        </w:rPr>
        <w:t>They are doomed to passively accept the given</w:t>
      </w:r>
      <w:r w:rsidRPr="00E8776F">
        <w:rPr>
          <w:rFonts w:ascii="Garamond" w:hAnsi="Garamond"/>
          <w:bCs/>
          <w:sz w:val="10"/>
          <w:szCs w:val="10"/>
        </w:rPr>
        <w:t xml:space="preserve">, their lives¶ “totally determined” </w:t>
      </w:r>
      <w:r w:rsidRPr="00E8776F">
        <w:rPr>
          <w:rFonts w:ascii="Garamond" w:hAnsi="Garamond"/>
          <w:sz w:val="10"/>
          <w:szCs w:val="10"/>
        </w:rPr>
        <w:t xml:space="preserve">because their decisions belong not to themselves but¶ to their species. Thus whereas humans inhabit a “world” which they create and transform and from which they can separate themselves, for animals¶ there is only habitat, a mere physical space to which they are “organically¶ bound.”¶ </w:t>
      </w:r>
      <w:proofErr w:type="gramStart"/>
      <w:r w:rsidRPr="00E8776F">
        <w:rPr>
          <w:rFonts w:ascii="Garamond" w:hAnsi="Garamond"/>
          <w:sz w:val="10"/>
          <w:szCs w:val="10"/>
        </w:rPr>
        <w:t>To</w:t>
      </w:r>
      <w:proofErr w:type="gramEnd"/>
      <w:r w:rsidRPr="00E8776F">
        <w:rPr>
          <w:rFonts w:ascii="Garamond" w:hAnsi="Garamond"/>
          <w:sz w:val="10"/>
          <w:szCs w:val="10"/>
        </w:rPr>
        <w:t xml:space="preserve"> accept </w:t>
      </w:r>
      <w:proofErr w:type="spellStart"/>
      <w:r w:rsidRPr="00E8776F">
        <w:rPr>
          <w:rFonts w:ascii="Garamond" w:hAnsi="Garamond"/>
          <w:sz w:val="10"/>
          <w:szCs w:val="10"/>
        </w:rPr>
        <w:t>Freire’s</w:t>
      </w:r>
      <w:proofErr w:type="spellEnd"/>
      <w:r w:rsidRPr="00E8776F">
        <w:rPr>
          <w:rFonts w:ascii="Garamond" w:hAnsi="Garamond"/>
          <w:sz w:val="10"/>
          <w:szCs w:val="10"/>
        </w:rPr>
        <w:t xml:space="preserve"> assumptions is to believe that humans are animals¶ only in a nominal sense.</w:t>
      </w:r>
      <w:r w:rsidRPr="00E8776F">
        <w:rPr>
          <w:rFonts w:ascii="Garamond" w:hAnsi="Garamond"/>
          <w:bCs/>
          <w:sz w:val="10"/>
          <w:szCs w:val="10"/>
        </w:rPr>
        <w:t xml:space="preserve"> We are different not in degree but in kind, and¶ </w:t>
      </w:r>
      <w:r w:rsidRPr="00E8776F">
        <w:rPr>
          <w:rFonts w:ascii="Garamond" w:hAnsi="Garamond"/>
          <w:sz w:val="10"/>
          <w:szCs w:val="10"/>
        </w:rPr>
        <w:t>though we might recognize that other animals have distinct qualities, we</w:t>
      </w:r>
      <w:proofErr w:type="gramStart"/>
      <w:r w:rsidRPr="00E8776F">
        <w:rPr>
          <w:rFonts w:ascii="Garamond" w:hAnsi="Garamond"/>
          <w:sz w:val="10"/>
          <w:szCs w:val="10"/>
        </w:rPr>
        <w:t>¶</w:t>
      </w:r>
      <w:proofErr w:type="gramEnd"/>
      <w:r w:rsidRPr="00E8776F">
        <w:rPr>
          <w:rFonts w:ascii="Garamond" w:hAnsi="Garamond"/>
          <w:sz w:val="10"/>
          <w:szCs w:val="10"/>
        </w:rPr>
        <w:t xml:space="preserve"> as humans are somehow more unique.</w:t>
      </w:r>
      <w:r w:rsidRPr="00E8776F">
        <w:rPr>
          <w:rFonts w:ascii="Garamond" w:hAnsi="Garamond"/>
          <w:bCs/>
          <w:sz w:val="10"/>
          <w:szCs w:val="10"/>
        </w:rPr>
        <w:t xml:space="preserve"> </w:t>
      </w:r>
      <w:r w:rsidRPr="00E8776F">
        <w:rPr>
          <w:rFonts w:ascii="Garamond" w:hAnsi="Garamond"/>
          <w:sz w:val="10"/>
          <w:szCs w:val="10"/>
        </w:rPr>
        <w:t>We have the edge over other creatures because we are able to rise above monotonous</w:t>
      </w:r>
      <w:r w:rsidRPr="00E8776F">
        <w:rPr>
          <w:rFonts w:ascii="Garamond" w:hAnsi="Garamond"/>
          <w:bCs/>
          <w:sz w:val="10"/>
          <w:szCs w:val="10"/>
        </w:rPr>
        <w:t xml:space="preserve">, species-determined¶ </w:t>
      </w:r>
      <w:r w:rsidRPr="00E8776F">
        <w:rPr>
          <w:rFonts w:ascii="Garamond" w:hAnsi="Garamond"/>
          <w:sz w:val="10"/>
          <w:szCs w:val="10"/>
        </w:rPr>
        <w:t xml:space="preserve">biological </w:t>
      </w:r>
      <w:r w:rsidRPr="00E8776F">
        <w:rPr>
          <w:rStyle w:val="StyleBoldUnderline"/>
          <w:rFonts w:ascii="Garamond" w:hAnsi="Garamond"/>
          <w:sz w:val="10"/>
          <w:szCs w:val="10"/>
          <w:u w:val="none"/>
        </w:rPr>
        <w:t xml:space="preserve">existence. </w:t>
      </w:r>
      <w:r w:rsidRPr="00E8776F">
        <w:rPr>
          <w:rStyle w:val="StyleBoldUnderline"/>
          <w:rFonts w:ascii="Garamond" w:hAnsi="Garamond"/>
          <w:b w:val="0"/>
          <w:sz w:val="10"/>
          <w:szCs w:val="10"/>
          <w:u w:val="none"/>
        </w:rPr>
        <w:t>Change in the</w:t>
      </w:r>
      <w:r w:rsidRPr="00E8776F">
        <w:rPr>
          <w:rFonts w:ascii="Garamond" w:hAnsi="Garamond"/>
          <w:b/>
          <w:sz w:val="10"/>
          <w:szCs w:val="10"/>
        </w:rPr>
        <w:t xml:space="preserve"> service of human freedom is seen to be¶ our primary agenda.</w:t>
      </w:r>
      <w:r w:rsidRPr="00E8776F">
        <w:rPr>
          <w:rFonts w:ascii="Garamond" w:hAnsi="Garamond"/>
          <w:b/>
          <w:bCs/>
          <w:sz w:val="10"/>
          <w:szCs w:val="10"/>
        </w:rPr>
        <w:t xml:space="preserve"> </w:t>
      </w:r>
      <w:r w:rsidRPr="00E8776F">
        <w:rPr>
          <w:rFonts w:ascii="Garamond" w:hAnsi="Garamond"/>
          <w:b/>
          <w:sz w:val="10"/>
          <w:szCs w:val="10"/>
        </w:rPr>
        <w:t>Humans are thus cast as active agents whose very¶ essence is to transform the world – as if somehow acceptance, appreciation</w:t>
      </w:r>
      <w:proofErr w:type="gramStart"/>
      <w:r w:rsidRPr="00E8776F">
        <w:rPr>
          <w:rFonts w:ascii="Garamond" w:hAnsi="Garamond"/>
          <w:b/>
          <w:sz w:val="10"/>
          <w:szCs w:val="10"/>
        </w:rPr>
        <w:t>,¶</w:t>
      </w:r>
      <w:proofErr w:type="gramEnd"/>
      <w:r w:rsidRPr="00E8776F">
        <w:rPr>
          <w:rFonts w:ascii="Garamond" w:hAnsi="Garamond"/>
          <w:b/>
          <w:sz w:val="10"/>
          <w:szCs w:val="10"/>
        </w:rPr>
        <w:t xml:space="preserve"> wonder, and reverence were beyond the pale.¶ </w:t>
      </w:r>
      <w:r w:rsidRPr="00E8776F">
        <w:rPr>
          <w:rFonts w:ascii="Garamond" w:hAnsi="Garamond"/>
          <w:b/>
          <w:bCs/>
          <w:sz w:val="10"/>
          <w:szCs w:val="10"/>
        </w:rPr>
        <w:t xml:space="preserve">This discursive frame of reference is characteristic of critical pedagogy.¶ </w:t>
      </w:r>
      <w:r w:rsidRPr="009B1BC0">
        <w:rPr>
          <w:rFonts w:ascii="Garamond" w:hAnsi="Garamond"/>
          <w:b/>
          <w:sz w:val="24"/>
          <w:highlight w:val="cyan"/>
          <w:u w:val="single"/>
        </w:rPr>
        <w:t>The human/animal opposition</w:t>
      </w:r>
      <w:r w:rsidRPr="009B1BC0">
        <w:rPr>
          <w:rFonts w:ascii="Garamond" w:hAnsi="Garamond"/>
          <w:b/>
          <w:bCs/>
          <w:sz w:val="24"/>
          <w:highlight w:val="cyan"/>
        </w:rPr>
        <w:t xml:space="preserve"> </w:t>
      </w:r>
      <w:r w:rsidRPr="00E8776F">
        <w:rPr>
          <w:rFonts w:ascii="Garamond" w:hAnsi="Garamond"/>
          <w:bCs/>
          <w:sz w:val="10"/>
          <w:szCs w:val="10"/>
        </w:rPr>
        <w:t xml:space="preserve">upon which it rests </w:t>
      </w:r>
      <w:r w:rsidRPr="009B1BC0">
        <w:rPr>
          <w:rFonts w:ascii="Garamond" w:hAnsi="Garamond"/>
          <w:b/>
          <w:sz w:val="24"/>
          <w:highlight w:val="cyan"/>
          <w:u w:val="single"/>
        </w:rPr>
        <w:t>is taken for granted</w:t>
      </w:r>
      <w:r w:rsidRPr="00E8776F">
        <w:rPr>
          <w:rFonts w:ascii="Garamond" w:hAnsi="Garamond"/>
          <w:bCs/>
          <w:sz w:val="10"/>
          <w:szCs w:val="10"/>
        </w:rPr>
        <w:t xml:space="preserve">, its¶ cultural and historical specificity </w:t>
      </w:r>
      <w:r w:rsidRPr="009B1BC0">
        <w:rPr>
          <w:rFonts w:ascii="Garamond" w:hAnsi="Garamond"/>
          <w:b/>
          <w:sz w:val="24"/>
          <w:highlight w:val="cyan"/>
          <w:u w:val="single"/>
        </w:rPr>
        <w:t>not acknowledged. And therein lies the problem.</w:t>
      </w:r>
      <w:r w:rsidRPr="009B1BC0">
        <w:rPr>
          <w:rFonts w:ascii="Garamond" w:hAnsi="Garamond"/>
          <w:bCs/>
          <w:sz w:val="24"/>
          <w:highlight w:val="cyan"/>
        </w:rPr>
        <w:t xml:space="preserve"> </w:t>
      </w:r>
      <w:r w:rsidRPr="00E8776F">
        <w:rPr>
          <w:rFonts w:ascii="Garamond" w:hAnsi="Garamond"/>
          <w:sz w:val="10"/>
          <w:szCs w:val="10"/>
        </w:rPr>
        <w:t>Like other social constructions, this one derives its persuasiveness¶ from its “seeming facticity</w:t>
      </w:r>
      <w:r w:rsidRPr="00E8776F">
        <w:rPr>
          <w:rFonts w:ascii="Garamond" w:hAnsi="Garamond"/>
          <w:bCs/>
          <w:sz w:val="10"/>
          <w:szCs w:val="10"/>
        </w:rPr>
        <w:t xml:space="preserve"> and from the deep investments individuals and¶ communities have in setting themselves off from others” (</w:t>
      </w:r>
      <w:proofErr w:type="spellStart"/>
      <w:r w:rsidRPr="00E8776F">
        <w:rPr>
          <w:rFonts w:ascii="Garamond" w:hAnsi="Garamond"/>
          <w:bCs/>
          <w:sz w:val="10"/>
          <w:szCs w:val="10"/>
        </w:rPr>
        <w:t>Britzman</w:t>
      </w:r>
      <w:proofErr w:type="spellEnd"/>
      <w:r w:rsidRPr="00E8776F">
        <w:rPr>
          <w:rFonts w:ascii="Garamond" w:hAnsi="Garamond"/>
          <w:bCs/>
          <w:sz w:val="10"/>
          <w:szCs w:val="10"/>
        </w:rPr>
        <w:t xml:space="preserve"> et al.</w:t>
      </w:r>
      <w:proofErr w:type="gramStart"/>
      <w:r w:rsidRPr="00E8776F">
        <w:rPr>
          <w:rFonts w:ascii="Garamond" w:hAnsi="Garamond"/>
          <w:bCs/>
          <w:sz w:val="10"/>
          <w:szCs w:val="10"/>
        </w:rPr>
        <w:t>,¶</w:t>
      </w:r>
      <w:proofErr w:type="gramEnd"/>
      <w:r w:rsidRPr="00E8776F">
        <w:rPr>
          <w:rFonts w:ascii="Garamond" w:hAnsi="Garamond"/>
          <w:bCs/>
          <w:sz w:val="10"/>
          <w:szCs w:val="10"/>
        </w:rPr>
        <w:t xml:space="preserve"> 1991, p. 91). </w:t>
      </w:r>
      <w:r w:rsidRPr="009B1BC0">
        <w:rPr>
          <w:rFonts w:ascii="Garamond" w:hAnsi="Garamond"/>
          <w:b/>
          <w:sz w:val="24"/>
          <w:highlight w:val="cyan"/>
          <w:u w:val="single"/>
        </w:rPr>
        <w:t>This becomes the normal way of seeing the world, and</w:t>
      </w:r>
      <w:r w:rsidRPr="006A1EA9">
        <w:rPr>
          <w:rFonts w:ascii="Garamond" w:hAnsi="Garamond"/>
          <w:bCs/>
          <w:sz w:val="24"/>
        </w:rPr>
        <w:t xml:space="preserve"> </w:t>
      </w:r>
      <w:r w:rsidRPr="00E8776F">
        <w:rPr>
          <w:rFonts w:ascii="Garamond" w:hAnsi="Garamond"/>
          <w:bCs/>
          <w:sz w:val="10"/>
          <w:szCs w:val="10"/>
        </w:rPr>
        <w:t>like¶ other discourses of normalcy, it</w:t>
      </w:r>
      <w:r w:rsidRPr="00E8776F">
        <w:rPr>
          <w:rFonts w:ascii="Garamond" w:hAnsi="Garamond"/>
          <w:bCs/>
          <w:sz w:val="24"/>
        </w:rPr>
        <w:t xml:space="preserve"> </w:t>
      </w:r>
      <w:r w:rsidRPr="009B1BC0">
        <w:rPr>
          <w:rFonts w:ascii="Garamond" w:hAnsi="Garamond"/>
          <w:b/>
          <w:sz w:val="24"/>
          <w:highlight w:val="cyan"/>
          <w:u w:val="single"/>
        </w:rPr>
        <w:t>limits possibilities of</w:t>
      </w:r>
      <w:r w:rsidRPr="009B1BC0">
        <w:rPr>
          <w:rFonts w:ascii="Garamond" w:hAnsi="Garamond"/>
          <w:sz w:val="24"/>
          <w:highlight w:val="cyan"/>
          <w:u w:val="single"/>
        </w:rPr>
        <w:t xml:space="preserve"> </w:t>
      </w:r>
      <w:r w:rsidRPr="00E8776F">
        <w:rPr>
          <w:rFonts w:ascii="Garamond" w:hAnsi="Garamond"/>
          <w:sz w:val="10"/>
          <w:szCs w:val="10"/>
        </w:rPr>
        <w:t>taking up and</w:t>
      </w:r>
      <w:r w:rsidRPr="00E8776F">
        <w:rPr>
          <w:rFonts w:ascii="Garamond" w:hAnsi="Garamond"/>
          <w:sz w:val="24"/>
          <w:u w:val="single"/>
        </w:rPr>
        <w:t xml:space="preserve"> </w:t>
      </w:r>
      <w:r w:rsidRPr="009B1BC0">
        <w:rPr>
          <w:rFonts w:ascii="Garamond" w:hAnsi="Garamond"/>
          <w:b/>
          <w:sz w:val="24"/>
          <w:highlight w:val="cyan"/>
          <w:u w:val="single"/>
        </w:rPr>
        <w:t>confronting inequities</w:t>
      </w:r>
      <w:r w:rsidRPr="009B1BC0">
        <w:rPr>
          <w:rFonts w:ascii="Garamond" w:hAnsi="Garamond"/>
          <w:bCs/>
          <w:sz w:val="24"/>
          <w:highlight w:val="cyan"/>
        </w:rPr>
        <w:t xml:space="preserve"> </w:t>
      </w:r>
      <w:r w:rsidRPr="00E8776F">
        <w:rPr>
          <w:rFonts w:ascii="Garamond" w:hAnsi="Garamond"/>
          <w:bCs/>
          <w:sz w:val="10"/>
          <w:szCs w:val="10"/>
        </w:rPr>
        <w:t xml:space="preserve">(see </w:t>
      </w:r>
      <w:proofErr w:type="spellStart"/>
      <w:r w:rsidRPr="00E8776F">
        <w:rPr>
          <w:rFonts w:ascii="Garamond" w:hAnsi="Garamond"/>
          <w:bCs/>
          <w:sz w:val="10"/>
          <w:szCs w:val="10"/>
        </w:rPr>
        <w:t>Britzman</w:t>
      </w:r>
      <w:proofErr w:type="spellEnd"/>
      <w:r w:rsidRPr="00E8776F">
        <w:rPr>
          <w:rFonts w:ascii="Garamond" w:hAnsi="Garamond"/>
          <w:bCs/>
          <w:sz w:val="10"/>
          <w:szCs w:val="10"/>
        </w:rPr>
        <w:t xml:space="preserve">, 1995). </w:t>
      </w:r>
      <w:r w:rsidRPr="00E8776F">
        <w:rPr>
          <w:rFonts w:ascii="Garamond" w:hAnsi="Garamond"/>
          <w:sz w:val="10"/>
          <w:szCs w:val="10"/>
        </w:rPr>
        <w:t>The primacy of</w:t>
      </w:r>
      <w:r w:rsidRPr="00E8776F">
        <w:rPr>
          <w:rFonts w:ascii="Garamond" w:hAnsi="Garamond"/>
          <w:sz w:val="24"/>
          <w:u w:val="single"/>
        </w:rPr>
        <w:t xml:space="preserve"> </w:t>
      </w:r>
      <w:r w:rsidRPr="009B1BC0">
        <w:rPr>
          <w:rFonts w:ascii="Garamond" w:hAnsi="Garamond"/>
          <w:b/>
          <w:sz w:val="24"/>
          <w:highlight w:val="cyan"/>
          <w:u w:val="single"/>
        </w:rPr>
        <w:t>the human enterprise is</w:t>
      </w:r>
      <w:r w:rsidRPr="009B1BC0">
        <w:rPr>
          <w:rFonts w:ascii="Garamond" w:hAnsi="Garamond"/>
          <w:sz w:val="24"/>
          <w:highlight w:val="cyan"/>
          <w:u w:val="single"/>
        </w:rPr>
        <w:t xml:space="preserve"> </w:t>
      </w:r>
      <w:r w:rsidRPr="00E8776F">
        <w:rPr>
          <w:rFonts w:ascii="Garamond" w:hAnsi="Garamond"/>
          <w:sz w:val="10"/>
          <w:szCs w:val="10"/>
        </w:rPr>
        <w:t>simply</w:t>
      </w:r>
      <w:r w:rsidRPr="00E8776F">
        <w:rPr>
          <w:rFonts w:ascii="Garamond" w:hAnsi="Garamond"/>
          <w:sz w:val="24"/>
          <w:u w:val="single"/>
        </w:rPr>
        <w:t xml:space="preserve"> </w:t>
      </w:r>
      <w:r w:rsidRPr="009B1BC0">
        <w:rPr>
          <w:rFonts w:ascii="Garamond" w:hAnsi="Garamond"/>
          <w:b/>
          <w:sz w:val="24"/>
          <w:highlight w:val="cyan"/>
          <w:u w:val="single"/>
        </w:rPr>
        <w:t>not questioned</w:t>
      </w:r>
      <w:proofErr w:type="gramStart"/>
      <w:r w:rsidRPr="00E8776F">
        <w:rPr>
          <w:rFonts w:ascii="Garamond" w:hAnsi="Garamond"/>
          <w:sz w:val="10"/>
          <w:szCs w:val="10"/>
        </w:rPr>
        <w:t>.¶</w:t>
      </w:r>
      <w:proofErr w:type="gramEnd"/>
      <w:r w:rsidRPr="00E8776F">
        <w:rPr>
          <w:rFonts w:ascii="Garamond" w:hAnsi="Garamond"/>
          <w:sz w:val="10"/>
          <w:szCs w:val="10"/>
        </w:rPr>
        <w:t xml:space="preserve"> </w:t>
      </w:r>
      <w:r w:rsidRPr="00E8776F">
        <w:rPr>
          <w:rFonts w:ascii="Garamond" w:hAnsi="Garamond"/>
          <w:bCs/>
          <w:sz w:val="10"/>
          <w:szCs w:val="10"/>
        </w:rPr>
        <w:t>Precisely how an anthropocentric pedagogy might exacerbate the environmental crisis has not received much consideration in the literature¶ of critical pedagogy, especially in North America. Although there may be</w:t>
      </w:r>
      <w:proofErr w:type="gramStart"/>
      <w:r w:rsidRPr="00E8776F">
        <w:rPr>
          <w:rFonts w:ascii="Garamond" w:hAnsi="Garamond"/>
          <w:bCs/>
          <w:sz w:val="10"/>
          <w:szCs w:val="10"/>
        </w:rPr>
        <w:t>¶ passing</w:t>
      </w:r>
      <w:proofErr w:type="gramEnd"/>
      <w:r w:rsidRPr="00E8776F">
        <w:rPr>
          <w:rFonts w:ascii="Garamond" w:hAnsi="Garamond"/>
          <w:bCs/>
          <w:sz w:val="10"/>
          <w:szCs w:val="10"/>
        </w:rPr>
        <w:t xml:space="preserve"> reference to planetary destruction, </w:t>
      </w:r>
      <w:r w:rsidRPr="00E8776F">
        <w:rPr>
          <w:rFonts w:ascii="Garamond" w:hAnsi="Garamond"/>
          <w:sz w:val="10"/>
          <w:szCs w:val="10"/>
        </w:rPr>
        <w:t>there is seldom mention of the¶ relationship between education and the domination of nature</w:t>
      </w:r>
      <w:r w:rsidRPr="00E8776F">
        <w:rPr>
          <w:rFonts w:ascii="Garamond" w:hAnsi="Garamond"/>
          <w:bCs/>
          <w:sz w:val="10"/>
          <w:szCs w:val="10"/>
        </w:rPr>
        <w:t xml:space="preserve">, let alone any¶ sustained exploration of the links between the domination of nature and¶ other social injustices. </w:t>
      </w:r>
      <w:r w:rsidRPr="00E8776F">
        <w:rPr>
          <w:rFonts w:ascii="Garamond" w:hAnsi="Garamond"/>
          <w:sz w:val="10"/>
          <w:szCs w:val="10"/>
        </w:rPr>
        <w:t>Concerns about the nonhuman are relegated</w:t>
      </w:r>
      <w:r w:rsidRPr="00E8776F">
        <w:rPr>
          <w:rFonts w:ascii="Garamond" w:hAnsi="Garamond"/>
          <w:bCs/>
          <w:sz w:val="10"/>
          <w:szCs w:val="10"/>
        </w:rPr>
        <w:t xml:space="preserve"> to¶ environmental education. </w:t>
      </w:r>
      <w:r w:rsidRPr="00E8776F">
        <w:rPr>
          <w:rFonts w:ascii="Garamond" w:hAnsi="Garamond"/>
          <w:sz w:val="10"/>
          <w:szCs w:val="10"/>
        </w:rPr>
        <w:t>And</w:t>
      </w:r>
      <w:r w:rsidRPr="00E8776F">
        <w:rPr>
          <w:rFonts w:ascii="Garamond" w:hAnsi="Garamond"/>
          <w:bCs/>
          <w:sz w:val="10"/>
          <w:szCs w:val="10"/>
        </w:rPr>
        <w:t xml:space="preserve"> since environmental education, in turn</w:t>
      </w:r>
      <w:proofErr w:type="gramStart"/>
      <w:r w:rsidRPr="00E8776F">
        <w:rPr>
          <w:rFonts w:ascii="Garamond" w:hAnsi="Garamond"/>
          <w:bCs/>
          <w:sz w:val="10"/>
          <w:szCs w:val="10"/>
        </w:rPr>
        <w:t>,¶</w:t>
      </w:r>
      <w:proofErr w:type="gramEnd"/>
      <w:r w:rsidRPr="00E8776F">
        <w:rPr>
          <w:rFonts w:ascii="Garamond" w:hAnsi="Garamond"/>
          <w:bCs/>
          <w:sz w:val="10"/>
          <w:szCs w:val="10"/>
        </w:rPr>
        <w:t xml:space="preserve"> remains peripheral to the core curriculum (A. Gough, 1997; Russell, Bell,¶ &amp; Fawcett, 2000), </w:t>
      </w:r>
      <w:r w:rsidRPr="00E8776F">
        <w:rPr>
          <w:rFonts w:ascii="Garamond" w:hAnsi="Garamond"/>
          <w:sz w:val="10"/>
          <w:szCs w:val="10"/>
        </w:rPr>
        <w:t>anthropocentrism passes unchallenged.</w:t>
      </w:r>
      <w:r w:rsidRPr="00E8776F">
        <w:rPr>
          <w:rFonts w:ascii="Garamond" w:hAnsi="Garamond"/>
          <w:bCs/>
          <w:sz w:val="10"/>
          <w:szCs w:val="10"/>
        </w:rPr>
        <w:t xml:space="preserve"> ROOTS OF A CRITIQUE¶ Bowers (</w:t>
      </w:r>
      <w:proofErr w:type="spellStart"/>
      <w:r w:rsidRPr="00E8776F">
        <w:rPr>
          <w:rFonts w:ascii="Garamond" w:hAnsi="Garamond"/>
          <w:bCs/>
          <w:sz w:val="10"/>
          <w:szCs w:val="10"/>
        </w:rPr>
        <w:t>1993a</w:t>
      </w:r>
      <w:proofErr w:type="spellEnd"/>
      <w:r w:rsidRPr="00E8776F">
        <w:rPr>
          <w:rFonts w:ascii="Garamond" w:hAnsi="Garamond"/>
          <w:bCs/>
          <w:sz w:val="10"/>
          <w:szCs w:val="10"/>
        </w:rPr>
        <w:t xml:space="preserve">, </w:t>
      </w:r>
      <w:proofErr w:type="spellStart"/>
      <w:r w:rsidRPr="00E8776F">
        <w:rPr>
          <w:rFonts w:ascii="Garamond" w:hAnsi="Garamond"/>
          <w:bCs/>
          <w:sz w:val="10"/>
          <w:szCs w:val="10"/>
        </w:rPr>
        <w:t>1993b</w:t>
      </w:r>
      <w:proofErr w:type="spellEnd"/>
      <w:r w:rsidRPr="00E8776F">
        <w:rPr>
          <w:rFonts w:ascii="Garamond" w:hAnsi="Garamond"/>
          <w:bCs/>
          <w:sz w:val="10"/>
          <w:szCs w:val="10"/>
        </w:rPr>
        <w:t xml:space="preserve">) has identified a number of root </w:t>
      </w:r>
      <w:r w:rsidRPr="00E8776F">
        <w:rPr>
          <w:rFonts w:ascii="Garamond" w:hAnsi="Garamond"/>
          <w:sz w:val="10"/>
          <w:szCs w:val="10"/>
        </w:rPr>
        <w:t>metaphors</w:t>
      </w:r>
      <w:r w:rsidRPr="00E8776F">
        <w:rPr>
          <w:rFonts w:ascii="Garamond" w:hAnsi="Garamond"/>
          <w:bCs/>
          <w:sz w:val="10"/>
          <w:szCs w:val="10"/>
        </w:rPr>
        <w:t xml:space="preserve"> or “analogs” </w:t>
      </w:r>
      <w:r w:rsidRPr="00E8776F">
        <w:rPr>
          <w:rFonts w:ascii="Garamond" w:hAnsi="Garamond"/>
          <w:sz w:val="10"/>
          <w:szCs w:val="10"/>
        </w:rPr>
        <w:t>in critical pedagogy</w:t>
      </w:r>
      <w:r w:rsidRPr="00E8776F">
        <w:rPr>
          <w:rFonts w:ascii="Garamond" w:hAnsi="Garamond"/>
          <w:bCs/>
          <w:sz w:val="10"/>
          <w:szCs w:val="10"/>
        </w:rPr>
        <w:t xml:space="preserve"> that </w:t>
      </w:r>
      <w:r w:rsidRPr="00E8776F">
        <w:rPr>
          <w:rFonts w:ascii="Garamond" w:hAnsi="Garamond"/>
          <w:sz w:val="10"/>
          <w:szCs w:val="10"/>
        </w:rPr>
        <w:t>reinforce the problem of anthropocentric¶ thinking.</w:t>
      </w:r>
      <w:r w:rsidRPr="00E8776F">
        <w:rPr>
          <w:rFonts w:ascii="Garamond" w:hAnsi="Garamond"/>
          <w:sz w:val="24"/>
          <w:u w:val="single"/>
        </w:rPr>
        <w:t xml:space="preserve"> </w:t>
      </w:r>
      <w:r w:rsidRPr="009B1BC0">
        <w:rPr>
          <w:rFonts w:ascii="Garamond" w:hAnsi="Garamond"/>
          <w:b/>
          <w:sz w:val="24"/>
          <w:highlight w:val="cyan"/>
          <w:u w:val="single"/>
        </w:rPr>
        <w:t>These include</w:t>
      </w:r>
      <w:r w:rsidRPr="009B1BC0">
        <w:rPr>
          <w:rFonts w:ascii="Garamond" w:hAnsi="Garamond"/>
          <w:bCs/>
          <w:sz w:val="24"/>
          <w:highlight w:val="cyan"/>
        </w:rPr>
        <w:t xml:space="preserve"> </w:t>
      </w:r>
      <w:r w:rsidRPr="00E8776F">
        <w:rPr>
          <w:rFonts w:ascii="Garamond" w:hAnsi="Garamond"/>
          <w:bCs/>
          <w:sz w:val="10"/>
          <w:szCs w:val="10"/>
        </w:rPr>
        <w:t>the notion of change as inherently progressive, faith in the power of rational thought, and</w:t>
      </w:r>
      <w:r w:rsidRPr="00E8776F">
        <w:rPr>
          <w:rFonts w:ascii="Garamond" w:hAnsi="Garamond"/>
          <w:bCs/>
          <w:sz w:val="24"/>
        </w:rPr>
        <w:t xml:space="preserve"> </w:t>
      </w:r>
      <w:r w:rsidRPr="009B1BC0">
        <w:rPr>
          <w:rFonts w:ascii="Garamond" w:hAnsi="Garamond"/>
          <w:b/>
          <w:sz w:val="24"/>
          <w:highlight w:val="cyan"/>
          <w:u w:val="single"/>
        </w:rPr>
        <w:t>an understanding of individuals</w:t>
      </w:r>
      <w:r w:rsidRPr="00E8776F">
        <w:rPr>
          <w:rFonts w:ascii="Garamond" w:hAnsi="Garamond"/>
          <w:sz w:val="10"/>
          <w:szCs w:val="10"/>
        </w:rPr>
        <w:t>¶</w:t>
      </w:r>
      <w:r w:rsidRPr="006A1EA9">
        <w:rPr>
          <w:rFonts w:ascii="Garamond" w:hAnsi="Garamond"/>
          <w:sz w:val="24"/>
          <w:u w:val="single"/>
        </w:rPr>
        <w:t xml:space="preserve"> </w:t>
      </w:r>
      <w:r w:rsidRPr="009B1BC0">
        <w:rPr>
          <w:rFonts w:ascii="Garamond" w:hAnsi="Garamond"/>
          <w:b/>
          <w:sz w:val="24"/>
          <w:highlight w:val="cyan"/>
          <w:u w:val="single"/>
        </w:rPr>
        <w:t>as</w:t>
      </w:r>
      <w:r w:rsidRPr="009B1BC0">
        <w:rPr>
          <w:rFonts w:ascii="Garamond" w:hAnsi="Garamond"/>
          <w:bCs/>
          <w:sz w:val="24"/>
          <w:highlight w:val="cyan"/>
        </w:rPr>
        <w:t xml:space="preserve"> </w:t>
      </w:r>
      <w:r w:rsidRPr="00E8776F">
        <w:rPr>
          <w:rFonts w:ascii="Garamond" w:hAnsi="Garamond"/>
          <w:bCs/>
          <w:sz w:val="10"/>
          <w:szCs w:val="10"/>
        </w:rPr>
        <w:t>“potentially</w:t>
      </w:r>
      <w:r w:rsidRPr="00E8776F">
        <w:rPr>
          <w:rFonts w:ascii="Garamond" w:hAnsi="Garamond"/>
          <w:bCs/>
          <w:sz w:val="24"/>
        </w:rPr>
        <w:t xml:space="preserve"> </w:t>
      </w:r>
      <w:r w:rsidRPr="009B1BC0">
        <w:rPr>
          <w:rFonts w:ascii="Garamond" w:hAnsi="Garamond"/>
          <w:b/>
          <w:sz w:val="24"/>
          <w:highlight w:val="cyan"/>
          <w:u w:val="single"/>
        </w:rPr>
        <w:t>free</w:t>
      </w:r>
      <w:r w:rsidRPr="006A1EA9">
        <w:rPr>
          <w:rFonts w:ascii="Garamond" w:hAnsi="Garamond"/>
          <w:sz w:val="24"/>
          <w:u w:val="single"/>
        </w:rPr>
        <w:t xml:space="preserve">, </w:t>
      </w:r>
      <w:proofErr w:type="spellStart"/>
      <w:r w:rsidRPr="00E8776F">
        <w:rPr>
          <w:rFonts w:ascii="Garamond" w:hAnsi="Garamond"/>
          <w:sz w:val="10"/>
          <w:szCs w:val="10"/>
        </w:rPr>
        <w:t>voluntaristic</w:t>
      </w:r>
      <w:proofErr w:type="spellEnd"/>
      <w:r w:rsidRPr="006A1EA9">
        <w:rPr>
          <w:rFonts w:ascii="Garamond" w:hAnsi="Garamond"/>
          <w:sz w:val="24"/>
          <w:u w:val="single"/>
        </w:rPr>
        <w:t xml:space="preserve"> </w:t>
      </w:r>
      <w:r w:rsidRPr="009B1BC0">
        <w:rPr>
          <w:rFonts w:ascii="Garamond" w:hAnsi="Garamond"/>
          <w:b/>
          <w:sz w:val="24"/>
          <w:highlight w:val="cyan"/>
          <w:u w:val="single"/>
        </w:rPr>
        <w:t>entities who will take responsibility for</w:t>
      </w:r>
      <w:r w:rsidRPr="009B1BC0">
        <w:rPr>
          <w:rFonts w:ascii="Garamond" w:hAnsi="Garamond"/>
          <w:b/>
          <w:sz w:val="10"/>
          <w:szCs w:val="10"/>
          <w:highlight w:val="cyan"/>
        </w:rPr>
        <w:t>¶</w:t>
      </w:r>
      <w:r w:rsidRPr="009B1BC0">
        <w:rPr>
          <w:rFonts w:ascii="Garamond" w:hAnsi="Garamond"/>
          <w:b/>
          <w:sz w:val="24"/>
          <w:highlight w:val="cyan"/>
          <w:u w:val="single"/>
        </w:rPr>
        <w:t xml:space="preserve"> creating themselves when freed from societal forms of oppressio</w:t>
      </w:r>
      <w:r w:rsidRPr="009B1BC0">
        <w:rPr>
          <w:rFonts w:ascii="Garamond" w:hAnsi="Garamond"/>
          <w:sz w:val="24"/>
          <w:highlight w:val="cyan"/>
          <w:u w:val="single"/>
        </w:rPr>
        <w:t>n</w:t>
      </w:r>
      <w:r w:rsidRPr="00E8776F">
        <w:rPr>
          <w:rFonts w:ascii="Garamond" w:hAnsi="Garamond"/>
          <w:sz w:val="10"/>
          <w:szCs w:val="10"/>
        </w:rPr>
        <w:t>”</w:t>
      </w:r>
      <w:r w:rsidRPr="00E8776F">
        <w:rPr>
          <w:rFonts w:ascii="Garamond" w:hAnsi="Garamond"/>
          <w:bCs/>
          <w:sz w:val="10"/>
          <w:szCs w:val="10"/>
        </w:rPr>
        <w:t xml:space="preserve"> (</w:t>
      </w:r>
      <w:proofErr w:type="spellStart"/>
      <w:r w:rsidRPr="00E8776F">
        <w:rPr>
          <w:rFonts w:ascii="Garamond" w:hAnsi="Garamond"/>
          <w:bCs/>
          <w:sz w:val="10"/>
          <w:szCs w:val="10"/>
        </w:rPr>
        <w:t>1993a</w:t>
      </w:r>
      <w:proofErr w:type="spellEnd"/>
      <w:proofErr w:type="gramStart"/>
      <w:r w:rsidRPr="00E8776F">
        <w:rPr>
          <w:rFonts w:ascii="Garamond" w:hAnsi="Garamond"/>
          <w:bCs/>
          <w:sz w:val="10"/>
          <w:szCs w:val="10"/>
        </w:rPr>
        <w:t>,¶</w:t>
      </w:r>
      <w:proofErr w:type="gramEnd"/>
      <w:r w:rsidRPr="00E8776F">
        <w:rPr>
          <w:rFonts w:ascii="Garamond" w:hAnsi="Garamond"/>
          <w:bCs/>
          <w:sz w:val="10"/>
          <w:szCs w:val="10"/>
        </w:rPr>
        <w:t xml:space="preserve"> pp. 25–26). Such assumptions, argues Bowers, are part of the Enlightenment legacy on which critical pedagogy, and indeed liberal education¶ generally, is based. In other words, they are culturally specific and stem¶ from a period in Western history when the modern industrial world view¶ was beginning to take shape</w:t>
      </w:r>
      <w:proofErr w:type="gramStart"/>
      <w:r w:rsidRPr="00E8776F">
        <w:rPr>
          <w:rFonts w:ascii="Garamond" w:hAnsi="Garamond"/>
          <w:bCs/>
          <w:sz w:val="10"/>
          <w:szCs w:val="10"/>
        </w:rPr>
        <w:t>.¶</w:t>
      </w:r>
      <w:proofErr w:type="gramEnd"/>
      <w:r w:rsidRPr="00E8776F">
        <w:rPr>
          <w:rFonts w:ascii="Garamond" w:hAnsi="Garamond"/>
          <w:bCs/>
          <w:sz w:val="10"/>
          <w:szCs w:val="10"/>
        </w:rPr>
        <w:t xml:space="preserve"> To be fair, Bowers understates the extent to which these assumptions are¶ being questioned within critical pedagogy (e.g., Giroux, 1995; Peters, 1995;¶ Shapiro, 1994; </w:t>
      </w:r>
      <w:proofErr w:type="spellStart"/>
      <w:r w:rsidRPr="00E8776F">
        <w:rPr>
          <w:rFonts w:ascii="Garamond" w:hAnsi="Garamond"/>
          <w:bCs/>
          <w:sz w:val="10"/>
          <w:szCs w:val="10"/>
        </w:rPr>
        <w:t>Weiler</w:t>
      </w:r>
      <w:proofErr w:type="spellEnd"/>
      <w:r w:rsidRPr="00E8776F">
        <w:rPr>
          <w:rFonts w:ascii="Garamond" w:hAnsi="Garamond"/>
          <w:bCs/>
          <w:sz w:val="10"/>
          <w:szCs w:val="10"/>
        </w:rPr>
        <w:t xml:space="preserve"> &amp; Mitchell, 1992, pp. 1, 5). Nevertheless, his main¶ point is well taken: proponents of critical pedagogy have yet to confront¶ the ecological consequences of an educational process that reinforces beliefs¶ and practices formed when unlimited economic expansion and social¶ progress seemed promised (Bowers, </w:t>
      </w:r>
      <w:proofErr w:type="spellStart"/>
      <w:r w:rsidRPr="00E8776F">
        <w:rPr>
          <w:rFonts w:ascii="Garamond" w:hAnsi="Garamond"/>
          <w:bCs/>
          <w:sz w:val="10"/>
          <w:szCs w:val="10"/>
        </w:rPr>
        <w:t>1993b</w:t>
      </w:r>
      <w:proofErr w:type="spellEnd"/>
      <w:r w:rsidRPr="00E8776F">
        <w:rPr>
          <w:rFonts w:ascii="Garamond" w:hAnsi="Garamond"/>
          <w:bCs/>
          <w:sz w:val="10"/>
          <w:szCs w:val="10"/>
        </w:rPr>
        <w:t>, p. 3). What happens when the¶ expansion of human possibilities is equated with the possibilities of consumption?</w:t>
      </w:r>
      <w:r w:rsidRPr="00E8776F">
        <w:rPr>
          <w:rFonts w:ascii="Garamond" w:hAnsi="Garamond"/>
          <w:bCs/>
          <w:sz w:val="24"/>
        </w:rPr>
        <w:t xml:space="preserve"> </w:t>
      </w:r>
      <w:r w:rsidRPr="00E8776F">
        <w:rPr>
          <w:rFonts w:ascii="Garamond" w:hAnsi="Garamond"/>
          <w:sz w:val="10"/>
          <w:szCs w:val="10"/>
        </w:rPr>
        <w:t>How is</w:t>
      </w:r>
      <w:r w:rsidRPr="00E8776F">
        <w:rPr>
          <w:rFonts w:ascii="Garamond" w:hAnsi="Garamond"/>
          <w:bCs/>
          <w:sz w:val="10"/>
          <w:szCs w:val="10"/>
        </w:rPr>
        <w:t xml:space="preserve"> educating for </w:t>
      </w:r>
      <w:r w:rsidRPr="00E8776F">
        <w:rPr>
          <w:rFonts w:ascii="Garamond" w:hAnsi="Garamond"/>
          <w:sz w:val="10"/>
          <w:szCs w:val="10"/>
        </w:rPr>
        <w:t>freedom predicated on the exploitation of¶ the nonhuman?</w:t>
      </w:r>
      <w:r w:rsidRPr="00E8776F">
        <w:rPr>
          <w:rFonts w:ascii="Garamond" w:hAnsi="Garamond"/>
          <w:bCs/>
          <w:sz w:val="10"/>
          <w:szCs w:val="10"/>
        </w:rPr>
        <w:t xml:space="preserve"> </w:t>
      </w:r>
      <w:r w:rsidRPr="00E8776F">
        <w:rPr>
          <w:rFonts w:ascii="Garamond" w:hAnsi="Garamond"/>
          <w:sz w:val="10"/>
          <w:szCs w:val="10"/>
        </w:rPr>
        <w:t>Such queries push against taken-for-granted understandings of human, nature, self, and community, and thus bring into focus the¶ underlying tension between “freedom”</w:t>
      </w:r>
      <w:r w:rsidRPr="00E8776F">
        <w:rPr>
          <w:rFonts w:ascii="Garamond" w:hAnsi="Garamond"/>
          <w:bCs/>
          <w:sz w:val="10"/>
          <w:szCs w:val="10"/>
        </w:rPr>
        <w:t xml:space="preserve"> as it is constituted within critical¶ pedagogy </w:t>
      </w:r>
      <w:r w:rsidRPr="00E8776F">
        <w:rPr>
          <w:rFonts w:ascii="Garamond" w:hAnsi="Garamond"/>
          <w:sz w:val="10"/>
          <w:szCs w:val="10"/>
        </w:rPr>
        <w:t>and</w:t>
      </w:r>
      <w:r w:rsidRPr="00E8776F">
        <w:rPr>
          <w:rFonts w:ascii="Garamond" w:hAnsi="Garamond"/>
          <w:bCs/>
          <w:sz w:val="10"/>
          <w:szCs w:val="10"/>
        </w:rPr>
        <w:t xml:space="preserve"> the limits that emerge through consideration of humans’¶ interdependence with </w:t>
      </w:r>
      <w:r w:rsidRPr="00E8776F">
        <w:rPr>
          <w:rFonts w:ascii="Garamond" w:hAnsi="Garamond"/>
          <w:sz w:val="10"/>
          <w:szCs w:val="10"/>
        </w:rPr>
        <w:t>the more-than-human world</w:t>
      </w:r>
      <w:proofErr w:type="gramStart"/>
      <w:r w:rsidRPr="00E8776F">
        <w:rPr>
          <w:rFonts w:ascii="Garamond" w:hAnsi="Garamond"/>
          <w:sz w:val="10"/>
          <w:szCs w:val="10"/>
        </w:rPr>
        <w:t>.¶</w:t>
      </w:r>
      <w:proofErr w:type="gramEnd"/>
      <w:r w:rsidRPr="00E8776F">
        <w:rPr>
          <w:rFonts w:ascii="Garamond" w:hAnsi="Garamond"/>
          <w:sz w:val="10"/>
          <w:szCs w:val="10"/>
        </w:rPr>
        <w:t xml:space="preserve"> This tension is symptomatic of anthropocentrism.</w:t>
      </w:r>
      <w:r w:rsidRPr="00E8776F">
        <w:rPr>
          <w:rFonts w:ascii="Garamond" w:hAnsi="Garamond"/>
          <w:sz w:val="24"/>
          <w:u w:val="single"/>
        </w:rPr>
        <w:t xml:space="preserve"> </w:t>
      </w:r>
      <w:r w:rsidRPr="009B1BC0">
        <w:rPr>
          <w:rFonts w:ascii="Garamond" w:hAnsi="Garamond"/>
          <w:b/>
          <w:sz w:val="24"/>
          <w:highlight w:val="cyan"/>
          <w:u w:val="single"/>
        </w:rPr>
        <w:t>Humans are assumed</w:t>
      </w:r>
      <w:r w:rsidRPr="009B1BC0">
        <w:rPr>
          <w:rFonts w:ascii="Garamond" w:hAnsi="Garamond"/>
          <w:sz w:val="10"/>
          <w:szCs w:val="10"/>
        </w:rPr>
        <w:t>¶</w:t>
      </w:r>
      <w:r w:rsidRPr="006A1EA9">
        <w:rPr>
          <w:rFonts w:ascii="Garamond" w:hAnsi="Garamond"/>
          <w:sz w:val="24"/>
          <w:u w:val="single"/>
        </w:rPr>
        <w:t xml:space="preserve"> </w:t>
      </w:r>
      <w:r w:rsidRPr="009B1BC0">
        <w:rPr>
          <w:rFonts w:ascii="Garamond" w:hAnsi="Garamond"/>
          <w:b/>
          <w:sz w:val="24"/>
          <w:highlight w:val="cyan"/>
          <w:u w:val="single"/>
        </w:rPr>
        <w:t>to be</w:t>
      </w:r>
      <w:r w:rsidRPr="009B1BC0">
        <w:rPr>
          <w:rFonts w:ascii="Garamond" w:hAnsi="Garamond"/>
          <w:sz w:val="24"/>
          <w:highlight w:val="cyan"/>
          <w:u w:val="single"/>
        </w:rPr>
        <w:t xml:space="preserve"> </w:t>
      </w:r>
      <w:r w:rsidRPr="009B1BC0">
        <w:rPr>
          <w:rFonts w:ascii="Garamond" w:hAnsi="Garamond"/>
          <w:b/>
          <w:sz w:val="24"/>
          <w:highlight w:val="cyan"/>
          <w:u w:val="single"/>
        </w:rPr>
        <w:t>free agents separate from</w:t>
      </w:r>
      <w:r w:rsidRPr="009B1BC0">
        <w:rPr>
          <w:rFonts w:ascii="Garamond" w:hAnsi="Garamond"/>
          <w:bCs/>
          <w:sz w:val="24"/>
          <w:highlight w:val="cyan"/>
        </w:rPr>
        <w:t xml:space="preserve"> </w:t>
      </w:r>
      <w:r w:rsidRPr="00E8776F">
        <w:rPr>
          <w:rFonts w:ascii="Garamond" w:hAnsi="Garamond"/>
          <w:bCs/>
          <w:sz w:val="10"/>
          <w:szCs w:val="10"/>
        </w:rPr>
        <w:t xml:space="preserve">and pitted against </w:t>
      </w:r>
      <w:r w:rsidRPr="00E8776F">
        <w:rPr>
          <w:rFonts w:ascii="Garamond" w:hAnsi="Garamond"/>
          <w:sz w:val="10"/>
          <w:szCs w:val="10"/>
        </w:rPr>
        <w:t>the rest of</w:t>
      </w:r>
      <w:r w:rsidRPr="00E8776F">
        <w:rPr>
          <w:rFonts w:ascii="Garamond" w:hAnsi="Garamond"/>
          <w:sz w:val="24"/>
          <w:u w:val="single"/>
        </w:rPr>
        <w:t xml:space="preserve"> </w:t>
      </w:r>
      <w:r w:rsidRPr="009B1BC0">
        <w:rPr>
          <w:rFonts w:ascii="Garamond" w:hAnsi="Garamond"/>
          <w:b/>
          <w:sz w:val="24"/>
          <w:highlight w:val="cyan"/>
          <w:u w:val="single"/>
        </w:rPr>
        <w:t>nature</w:t>
      </w:r>
      <w:r w:rsidRPr="006A1EA9">
        <w:rPr>
          <w:rFonts w:ascii="Garamond" w:hAnsi="Garamond"/>
          <w:bCs/>
          <w:sz w:val="24"/>
        </w:rPr>
        <w:t xml:space="preserve">, </w:t>
      </w:r>
      <w:r w:rsidRPr="00E8776F">
        <w:rPr>
          <w:rFonts w:ascii="Garamond" w:hAnsi="Garamond"/>
          <w:bCs/>
          <w:sz w:val="10"/>
          <w:szCs w:val="10"/>
        </w:rPr>
        <w:t>our¶ fulfillment predicated on overcoming material constraints. This assumption¶ of human difference and superiority, central to Western thought since¶ Aristotle (Abram, 1996, p. 77), has long been used to justify the exploitation¶ of nature by and for humankind (</w:t>
      </w:r>
      <w:proofErr w:type="spellStart"/>
      <w:r w:rsidRPr="00E8776F">
        <w:rPr>
          <w:rFonts w:ascii="Garamond" w:hAnsi="Garamond"/>
          <w:bCs/>
          <w:sz w:val="10"/>
          <w:szCs w:val="10"/>
        </w:rPr>
        <w:t>Evernden</w:t>
      </w:r>
      <w:proofErr w:type="spellEnd"/>
      <w:r w:rsidRPr="00E8776F">
        <w:rPr>
          <w:rFonts w:ascii="Garamond" w:hAnsi="Garamond"/>
          <w:bCs/>
          <w:sz w:val="10"/>
          <w:szCs w:val="10"/>
        </w:rPr>
        <w:t>, 1992, p. 96).</w:t>
      </w:r>
      <w:r w:rsidRPr="00E8776F">
        <w:rPr>
          <w:rFonts w:ascii="Garamond" w:hAnsi="Garamond"/>
          <w:bCs/>
          <w:sz w:val="24"/>
        </w:rPr>
        <w:t xml:space="preserve"> </w:t>
      </w:r>
    </w:p>
    <w:p w14:paraId="1A49B98A" w14:textId="77777777" w:rsidR="00E8776F" w:rsidRDefault="00E8776F" w:rsidP="009916D4">
      <w:pPr>
        <w:spacing w:line="360" w:lineRule="auto"/>
        <w:jc w:val="both"/>
        <w:rPr>
          <w:rFonts w:ascii="Garamond" w:hAnsi="Garamond" w:cs="Times New Roman"/>
          <w:sz w:val="24"/>
        </w:rPr>
      </w:pPr>
    </w:p>
    <w:p w14:paraId="195FA406" w14:textId="4EFB6FA0" w:rsidR="00E8776F" w:rsidRPr="0029435A" w:rsidRDefault="001370CC" w:rsidP="0029435A">
      <w:pPr>
        <w:pStyle w:val="Heading2"/>
        <w:pBdr>
          <w:top w:val="single" w:sz="18" w:space="1" w:color="auto"/>
          <w:left w:val="single" w:sz="18" w:space="4" w:color="auto"/>
          <w:bottom w:val="single" w:sz="18" w:space="1" w:color="auto"/>
          <w:right w:val="single" w:sz="18" w:space="4" w:color="auto"/>
        </w:pBdr>
        <w:spacing w:before="0" w:line="360" w:lineRule="auto"/>
        <w:rPr>
          <w:rFonts w:ascii="Garamond" w:hAnsi="Garamond"/>
          <w:sz w:val="24"/>
          <w:szCs w:val="24"/>
          <w:u w:val="none"/>
        </w:rPr>
      </w:pPr>
      <w:r>
        <w:rPr>
          <w:rFonts w:ascii="Garamond" w:hAnsi="Garamond"/>
          <w:sz w:val="24"/>
          <w:szCs w:val="24"/>
          <w:u w:val="none"/>
        </w:rPr>
        <w:t xml:space="preserve">Impact – Politics </w:t>
      </w:r>
    </w:p>
    <w:p w14:paraId="05243933" w14:textId="77777777" w:rsidR="00E8776F" w:rsidRPr="0029435A" w:rsidRDefault="00E8776F" w:rsidP="009916D4">
      <w:pPr>
        <w:spacing w:line="360" w:lineRule="auto"/>
        <w:jc w:val="both"/>
        <w:rPr>
          <w:rFonts w:ascii="Garamond" w:hAnsi="Garamond" w:cs="Times New Roman"/>
          <w:sz w:val="10"/>
          <w:szCs w:val="10"/>
        </w:rPr>
      </w:pPr>
    </w:p>
    <w:p w14:paraId="79A89938" w14:textId="3606057F" w:rsidR="001671E7" w:rsidRPr="001671E7" w:rsidRDefault="001671E7" w:rsidP="001671E7">
      <w:pPr>
        <w:spacing w:line="360" w:lineRule="auto"/>
        <w:jc w:val="both"/>
        <w:rPr>
          <w:rFonts w:ascii="Garamond" w:hAnsi="Garamond" w:cs="Times New Roman"/>
          <w:sz w:val="24"/>
        </w:rPr>
      </w:pPr>
      <w:r w:rsidRPr="001671E7">
        <w:rPr>
          <w:rFonts w:ascii="Garamond" w:hAnsi="Garamond" w:cs="Times New Roman"/>
          <w:bCs/>
          <w:sz w:val="24"/>
        </w:rPr>
        <w:t>Before we can take action, we must first question and understand the power relations that allow oppression to come up. The critical interrogation of the anthropocentric machine is key to effective policy reform</w:t>
      </w:r>
      <w:r>
        <w:rPr>
          <w:rFonts w:ascii="Garamond" w:hAnsi="Garamond" w:cs="Times New Roman"/>
          <w:bCs/>
          <w:sz w:val="24"/>
        </w:rPr>
        <w:t xml:space="preserve">, which implies that the kritik comes before the aff.  </w:t>
      </w:r>
      <w:r>
        <w:rPr>
          <w:rFonts w:ascii="Garamond" w:hAnsi="Garamond" w:cs="Times New Roman"/>
          <w:b/>
          <w:bCs/>
          <w:sz w:val="24"/>
        </w:rPr>
        <w:t>McLaren</w:t>
      </w:r>
      <w:r w:rsidR="00D64A1E">
        <w:rPr>
          <w:rStyle w:val="FootnoteReference"/>
          <w:rFonts w:ascii="Garamond" w:hAnsi="Garamond" w:cs="Times New Roman"/>
          <w:b/>
          <w:bCs/>
          <w:sz w:val="24"/>
        </w:rPr>
        <w:footnoteReference w:id="6"/>
      </w:r>
      <w:r>
        <w:rPr>
          <w:rFonts w:ascii="Garamond" w:hAnsi="Garamond" w:cs="Times New Roman"/>
          <w:bCs/>
          <w:sz w:val="24"/>
        </w:rPr>
        <w:t xml:space="preserve"> explains,</w:t>
      </w:r>
      <w:r w:rsidRPr="001671E7">
        <w:rPr>
          <w:rFonts w:ascii="Garamond" w:hAnsi="Garamond" w:cs="Times New Roman"/>
          <w:bCs/>
          <w:sz w:val="24"/>
        </w:rPr>
        <w:t xml:space="preserve"> </w:t>
      </w:r>
    </w:p>
    <w:p w14:paraId="43848813" w14:textId="77777777" w:rsidR="001671E7" w:rsidRPr="001671E7" w:rsidRDefault="001671E7" w:rsidP="001671E7">
      <w:pPr>
        <w:spacing w:line="360" w:lineRule="auto"/>
        <w:jc w:val="both"/>
        <w:rPr>
          <w:rFonts w:ascii="Garamond" w:hAnsi="Garamond" w:cs="Times New Roman"/>
          <w:sz w:val="10"/>
          <w:szCs w:val="10"/>
        </w:rPr>
      </w:pPr>
      <w:r w:rsidRPr="001671E7">
        <w:rPr>
          <w:rFonts w:ascii="Garamond" w:hAnsi="Garamond" w:cs="Times New Roman"/>
          <w:sz w:val="10"/>
          <w:szCs w:val="10"/>
        </w:rPr>
        <w:t> </w:t>
      </w:r>
    </w:p>
    <w:p w14:paraId="4E650922" w14:textId="3E5C96F1" w:rsidR="001671E7" w:rsidRPr="001671E7" w:rsidRDefault="001671E7" w:rsidP="001671E7">
      <w:pPr>
        <w:spacing w:line="360" w:lineRule="auto"/>
        <w:jc w:val="both"/>
        <w:rPr>
          <w:rFonts w:ascii="Garamond" w:hAnsi="Garamond" w:cs="Times New Roman"/>
          <w:sz w:val="24"/>
        </w:rPr>
      </w:pPr>
      <w:r w:rsidRPr="001671E7">
        <w:rPr>
          <w:rFonts w:ascii="Garamond" w:hAnsi="Garamond" w:cs="Times New Roman"/>
          <w:b/>
          <w:bCs/>
          <w:sz w:val="24"/>
          <w:highlight w:val="cyan"/>
          <w:u w:val="single"/>
        </w:rPr>
        <w:t xml:space="preserve">Critical pedagogy needs to </w:t>
      </w:r>
      <w:r w:rsidRPr="001671E7">
        <w:rPr>
          <w:rFonts w:ascii="Garamond" w:hAnsi="Garamond" w:cs="Times New Roman"/>
          <w:bCs/>
          <w:sz w:val="10"/>
          <w:szCs w:val="10"/>
        </w:rPr>
        <w:t>hold a non-reductionist view of the social order: </w:t>
      </w:r>
      <w:r w:rsidRPr="001671E7">
        <w:rPr>
          <w:rFonts w:ascii="Garamond" w:hAnsi="Garamond" w:cs="Times New Roman"/>
          <w:b/>
          <w:sz w:val="24"/>
          <w:highlight w:val="cyan"/>
          <w:u w:val="single"/>
        </w:rPr>
        <w:t>to see society as an irreducible indeterminacy</w:t>
      </w:r>
      <w:r w:rsidRPr="001671E7">
        <w:rPr>
          <w:rFonts w:ascii="Garamond" w:hAnsi="Garamond" w:cs="Times New Roman"/>
          <w:sz w:val="24"/>
        </w:rPr>
        <w:t>. </w:t>
      </w:r>
      <w:r w:rsidRPr="001671E7">
        <w:rPr>
          <w:rFonts w:ascii="Garamond" w:hAnsi="Garamond" w:cs="Times New Roman"/>
          <w:sz w:val="10"/>
          <w:szCs w:val="10"/>
        </w:rPr>
        <w:t>The social field is always open and we must explore its fissures, fault-lines, gaps, and silences. </w:t>
      </w:r>
      <w:r w:rsidRPr="001671E7">
        <w:rPr>
          <w:rFonts w:ascii="Garamond" w:hAnsi="Garamond" w:cs="Times New Roman"/>
          <w:b/>
          <w:bCs/>
          <w:sz w:val="24"/>
          <w:highlight w:val="cyan"/>
          <w:u w:val="single"/>
        </w:rPr>
        <w:t xml:space="preserve">Power relations </w:t>
      </w:r>
      <w:r w:rsidRPr="001671E7">
        <w:rPr>
          <w:rFonts w:ascii="Garamond" w:hAnsi="Garamond" w:cs="Times New Roman"/>
          <w:sz w:val="10"/>
          <w:szCs w:val="10"/>
        </w:rPr>
        <w:t>may not always have a conscious design, but they</w:t>
      </w:r>
      <w:r w:rsidRPr="001671E7">
        <w:rPr>
          <w:rFonts w:ascii="Garamond" w:hAnsi="Garamond" w:cs="Times New Roman"/>
          <w:b/>
          <w:bCs/>
          <w:sz w:val="24"/>
        </w:rPr>
        <w:t> </w:t>
      </w:r>
      <w:r w:rsidRPr="001671E7">
        <w:rPr>
          <w:rFonts w:ascii="Garamond" w:hAnsi="Garamond" w:cs="Times New Roman"/>
          <w:b/>
          <w:bCs/>
          <w:sz w:val="24"/>
          <w:highlight w:val="cyan"/>
          <w:u w:val="single"/>
        </w:rPr>
        <w:t xml:space="preserve">have unintended consequences which define </w:t>
      </w:r>
      <w:r w:rsidRPr="001671E7">
        <w:rPr>
          <w:rFonts w:ascii="Garamond" w:hAnsi="Garamond" w:cs="Times New Roman"/>
          <w:bCs/>
          <w:sz w:val="10"/>
          <w:szCs w:val="10"/>
        </w:rPr>
        <w:t>deep</w:t>
      </w:r>
      <w:r w:rsidRPr="001671E7">
        <w:rPr>
          <w:rFonts w:ascii="Garamond" w:hAnsi="Garamond" w:cs="Times New Roman"/>
          <w:b/>
          <w:bCs/>
          <w:sz w:val="24"/>
          <w:u w:val="single"/>
        </w:rPr>
        <w:t xml:space="preserve"> </w:t>
      </w:r>
      <w:r w:rsidRPr="001671E7">
        <w:rPr>
          <w:rFonts w:ascii="Garamond" w:hAnsi="Garamond" w:cs="Times New Roman"/>
          <w:bCs/>
          <w:sz w:val="10"/>
          <w:szCs w:val="10"/>
        </w:rPr>
        <w:t>structural</w:t>
      </w:r>
      <w:r w:rsidRPr="001671E7">
        <w:rPr>
          <w:rFonts w:ascii="Garamond" w:hAnsi="Garamond" w:cs="Times New Roman"/>
          <w:b/>
          <w:bCs/>
          <w:sz w:val="24"/>
          <w:u w:val="single"/>
        </w:rPr>
        <w:t xml:space="preserve"> </w:t>
      </w:r>
      <w:r w:rsidRPr="001671E7">
        <w:rPr>
          <w:rFonts w:ascii="Garamond" w:hAnsi="Garamond" w:cs="Times New Roman"/>
          <w:b/>
          <w:bCs/>
          <w:sz w:val="24"/>
          <w:highlight w:val="cyan"/>
          <w:u w:val="single"/>
        </w:rPr>
        <w:t>aspects of oppression</w:t>
      </w:r>
      <w:r w:rsidRPr="001671E7">
        <w:rPr>
          <w:rFonts w:ascii="Garamond" w:hAnsi="Garamond" w:cs="Times New Roman"/>
          <w:sz w:val="10"/>
          <w:szCs w:val="10"/>
        </w:rPr>
        <w:t xml:space="preserve">, even though every ideological </w:t>
      </w:r>
      <w:proofErr w:type="spellStart"/>
      <w:r w:rsidRPr="001671E7">
        <w:rPr>
          <w:rFonts w:ascii="Garamond" w:hAnsi="Garamond" w:cs="Times New Roman"/>
          <w:sz w:val="10"/>
          <w:szCs w:val="10"/>
        </w:rPr>
        <w:t>totalization</w:t>
      </w:r>
      <w:proofErr w:type="spellEnd"/>
      <w:r w:rsidRPr="001671E7">
        <w:rPr>
          <w:rFonts w:ascii="Garamond" w:hAnsi="Garamond" w:cs="Times New Roman"/>
          <w:sz w:val="10"/>
          <w:szCs w:val="10"/>
        </w:rPr>
        <w:t xml:space="preserve"> of the social is designed to fail.</w:t>
      </w:r>
      <w:r w:rsidRPr="001671E7">
        <w:rPr>
          <w:rFonts w:ascii="Garamond" w:hAnsi="Garamond" w:cs="Times New Roman"/>
          <w:bCs/>
          <w:sz w:val="10"/>
          <w:szCs w:val="10"/>
        </w:rPr>
        <w:t> </w:t>
      </w:r>
      <w:r w:rsidRPr="001671E7">
        <w:rPr>
          <w:rFonts w:ascii="Garamond" w:hAnsi="Garamond" w:cs="Times New Roman"/>
          <w:sz w:val="10"/>
          <w:szCs w:val="10"/>
        </w:rPr>
        <w:t>This is not to affirm Schopenhauer’s unwilled patterns of history but rather to assert that</w:t>
      </w:r>
      <w:r w:rsidRPr="001671E7">
        <w:rPr>
          <w:rFonts w:ascii="Garamond" w:hAnsi="Garamond" w:cs="Times New Roman"/>
          <w:bCs/>
          <w:sz w:val="10"/>
          <w:szCs w:val="10"/>
        </w:rPr>
        <w:t> </w:t>
      </w:r>
      <w:r w:rsidRPr="001671E7">
        <w:rPr>
          <w:rFonts w:ascii="Garamond" w:hAnsi="Garamond" w:cs="Times New Roman"/>
          <w:sz w:val="10"/>
          <w:szCs w:val="10"/>
        </w:rPr>
        <w:t>while domination has a logic without design in its sign systems and social practices, </w:t>
      </w:r>
      <w:r w:rsidRPr="001671E7">
        <w:rPr>
          <w:rFonts w:ascii="Garamond" w:hAnsi="Garamond" w:cs="Times New Roman"/>
          <w:b/>
          <w:bCs/>
          <w:sz w:val="24"/>
          <w:highlight w:val="cyan"/>
          <w:u w:val="single"/>
        </w:rPr>
        <w:t>it</w:t>
      </w:r>
      <w:r w:rsidRPr="001671E7">
        <w:rPr>
          <w:rFonts w:ascii="Garamond" w:hAnsi="Garamond" w:cs="Times New Roman"/>
          <w:sz w:val="24"/>
          <w:highlight w:val="cyan"/>
          <w:u w:val="single"/>
        </w:rPr>
        <w:t> </w:t>
      </w:r>
      <w:r w:rsidRPr="001671E7">
        <w:rPr>
          <w:rFonts w:ascii="Garamond" w:hAnsi="Garamond" w:cs="Times New Roman"/>
          <w:sz w:val="10"/>
          <w:szCs w:val="10"/>
        </w:rPr>
        <w:t>does [and operates] </w:t>
      </w:r>
      <w:r w:rsidRPr="001671E7">
        <w:rPr>
          <w:rFonts w:ascii="Garamond" w:hAnsi="Garamond" w:cs="Times New Roman"/>
          <w:b/>
          <w:bCs/>
          <w:sz w:val="24"/>
          <w:highlight w:val="cyan"/>
          <w:u w:val="single"/>
        </w:rPr>
        <w:t>operate[</w:t>
      </w:r>
      <w:proofErr w:type="gramStart"/>
      <w:r w:rsidRPr="001671E7">
        <w:rPr>
          <w:rFonts w:ascii="Garamond" w:hAnsi="Garamond" w:cs="Times New Roman"/>
          <w:b/>
          <w:bCs/>
          <w:sz w:val="24"/>
          <w:highlight w:val="cyan"/>
          <w:u w:val="single"/>
        </w:rPr>
        <w:t>s]through</w:t>
      </w:r>
      <w:proofErr w:type="gramEnd"/>
      <w:r w:rsidRPr="001671E7">
        <w:rPr>
          <w:rFonts w:ascii="Garamond" w:hAnsi="Garamond" w:cs="Times New Roman"/>
          <w:b/>
          <w:bCs/>
          <w:sz w:val="24"/>
          <w:highlight w:val="cyan"/>
          <w:u w:val="single"/>
        </w:rPr>
        <w:t xml:space="preserve"> </w:t>
      </w:r>
      <w:proofErr w:type="spellStart"/>
      <w:r w:rsidRPr="001671E7">
        <w:rPr>
          <w:rFonts w:ascii="Garamond" w:hAnsi="Garamond" w:cs="Times New Roman"/>
          <w:b/>
          <w:bCs/>
          <w:sz w:val="24"/>
          <w:highlight w:val="cyan"/>
          <w:u w:val="single"/>
        </w:rPr>
        <w:t>overdetermined</w:t>
      </w:r>
      <w:proofErr w:type="spellEnd"/>
      <w:r w:rsidRPr="001671E7">
        <w:rPr>
          <w:rFonts w:ascii="Garamond" w:hAnsi="Garamond" w:cs="Times New Roman"/>
          <w:sz w:val="24"/>
          <w:highlight w:val="cyan"/>
          <w:u w:val="single"/>
        </w:rPr>
        <w:t> </w:t>
      </w:r>
      <w:r w:rsidRPr="001671E7">
        <w:rPr>
          <w:rFonts w:ascii="Garamond" w:hAnsi="Garamond" w:cs="Times New Roman"/>
          <w:b/>
          <w:bCs/>
          <w:sz w:val="24"/>
          <w:highlight w:val="cyan"/>
          <w:u w:val="single"/>
        </w:rPr>
        <w:t xml:space="preserve">structures of </w:t>
      </w:r>
      <w:r w:rsidRPr="001671E7">
        <w:rPr>
          <w:rFonts w:ascii="Garamond" w:hAnsi="Garamond" w:cs="Times New Roman"/>
          <w:bCs/>
          <w:sz w:val="10"/>
          <w:szCs w:val="10"/>
        </w:rPr>
        <w:t>race, class, and gender</w:t>
      </w:r>
      <w:r w:rsidRPr="001671E7">
        <w:rPr>
          <w:rFonts w:ascii="Garamond" w:hAnsi="Garamond" w:cs="Times New Roman"/>
          <w:b/>
          <w:bCs/>
          <w:sz w:val="24"/>
          <w:u w:val="single"/>
        </w:rPr>
        <w:t xml:space="preserve"> </w:t>
      </w:r>
      <w:r w:rsidRPr="001671E7">
        <w:rPr>
          <w:rFonts w:ascii="Garamond" w:hAnsi="Garamond" w:cs="Times New Roman"/>
          <w:b/>
          <w:bCs/>
          <w:sz w:val="24"/>
          <w:highlight w:val="cyan"/>
          <w:u w:val="single"/>
        </w:rPr>
        <w:t>difference.</w:t>
      </w:r>
      <w:r w:rsidRPr="001671E7">
        <w:rPr>
          <w:rFonts w:ascii="Garamond" w:hAnsi="Garamond" w:cs="Times New Roman"/>
          <w:sz w:val="24"/>
          <w:highlight w:val="cyan"/>
          <w:u w:val="single"/>
        </w:rPr>
        <w:t> </w:t>
      </w:r>
      <w:r w:rsidRPr="001671E7">
        <w:rPr>
          <w:rFonts w:ascii="Garamond" w:hAnsi="Garamond" w:cs="Times New Roman"/>
          <w:b/>
          <w:bCs/>
          <w:sz w:val="24"/>
          <w:highlight w:val="cyan"/>
          <w:u w:val="single"/>
        </w:rPr>
        <w:t>Resistance </w:t>
      </w:r>
      <w:r w:rsidRPr="001671E7">
        <w:rPr>
          <w:rFonts w:ascii="Garamond" w:hAnsi="Garamond" w:cs="Times New Roman"/>
          <w:sz w:val="10"/>
          <w:szCs w:val="10"/>
        </w:rPr>
        <w:t>to such domination </w:t>
      </w:r>
      <w:r w:rsidRPr="001671E7">
        <w:rPr>
          <w:rFonts w:ascii="Garamond" w:hAnsi="Garamond" w:cs="Times New Roman"/>
          <w:b/>
          <w:bCs/>
          <w:sz w:val="24"/>
          <w:highlight w:val="cyan"/>
          <w:u w:val="single"/>
        </w:rPr>
        <w:t xml:space="preserve">means deconstructing </w:t>
      </w:r>
      <w:r w:rsidRPr="001671E7">
        <w:rPr>
          <w:rFonts w:ascii="Garamond" w:hAnsi="Garamond" w:cs="Times New Roman"/>
          <w:bCs/>
          <w:sz w:val="10"/>
          <w:szCs w:val="10"/>
        </w:rPr>
        <w:t>the social</w:t>
      </w:r>
      <w:r w:rsidRPr="001671E7">
        <w:rPr>
          <w:rFonts w:ascii="Garamond" w:hAnsi="Garamond" w:cs="Times New Roman"/>
          <w:bCs/>
          <w:sz w:val="24"/>
        </w:rPr>
        <w:t xml:space="preserve"> </w:t>
      </w:r>
      <w:r w:rsidRPr="001671E7">
        <w:rPr>
          <w:rFonts w:ascii="Garamond" w:hAnsi="Garamond" w:cs="Times New Roman"/>
          <w:b/>
          <w:bCs/>
          <w:sz w:val="24"/>
          <w:highlight w:val="cyan"/>
          <w:u w:val="single"/>
        </w:rPr>
        <w:t xml:space="preserve">by means of a reflexive </w:t>
      </w:r>
      <w:proofErr w:type="spellStart"/>
      <w:r w:rsidRPr="001671E7">
        <w:rPr>
          <w:rFonts w:ascii="Garamond" w:hAnsi="Garamond" w:cs="Times New Roman"/>
          <w:b/>
          <w:bCs/>
          <w:sz w:val="24"/>
          <w:highlight w:val="cyan"/>
          <w:u w:val="single"/>
        </w:rPr>
        <w:t>intersubjective</w:t>
      </w:r>
      <w:proofErr w:type="spellEnd"/>
      <w:r w:rsidRPr="001671E7">
        <w:rPr>
          <w:rFonts w:ascii="Garamond" w:hAnsi="Garamond" w:cs="Times New Roman"/>
          <w:b/>
          <w:bCs/>
          <w:sz w:val="24"/>
          <w:highlight w:val="cyan"/>
          <w:u w:val="single"/>
        </w:rPr>
        <w:t xml:space="preserve"> consciousness</w:t>
      </w:r>
      <w:r w:rsidRPr="001671E7">
        <w:rPr>
          <w:rFonts w:ascii="Garamond" w:hAnsi="Garamond" w:cs="Times New Roman"/>
          <w:sz w:val="24"/>
        </w:rPr>
        <w:t>-</w:t>
      </w:r>
      <w:r w:rsidRPr="001671E7">
        <w:rPr>
          <w:rFonts w:ascii="Garamond" w:hAnsi="Garamond" w:cs="Times New Roman"/>
          <w:sz w:val="10"/>
          <w:szCs w:val="10"/>
        </w:rPr>
        <w:t>what Freire terms </w:t>
      </w:r>
      <w:proofErr w:type="spellStart"/>
      <w:r w:rsidRPr="001671E7">
        <w:rPr>
          <w:rFonts w:ascii="Garamond" w:hAnsi="Garamond" w:cs="Times New Roman"/>
          <w:i/>
          <w:iCs/>
          <w:sz w:val="10"/>
          <w:szCs w:val="10"/>
        </w:rPr>
        <w:t>conscientizacao</w:t>
      </w:r>
      <w:proofErr w:type="spellEnd"/>
      <w:r w:rsidRPr="001671E7">
        <w:rPr>
          <w:rFonts w:ascii="Garamond" w:hAnsi="Garamond" w:cs="Times New Roman"/>
          <w:i/>
          <w:iCs/>
          <w:sz w:val="10"/>
          <w:szCs w:val="10"/>
        </w:rPr>
        <w:t>.</w:t>
      </w:r>
      <w:r w:rsidRPr="001671E7">
        <w:rPr>
          <w:rFonts w:ascii="Garamond" w:hAnsi="Garamond" w:cs="Times New Roman"/>
          <w:sz w:val="10"/>
          <w:szCs w:val="10"/>
        </w:rPr>
        <w:t xml:space="preserve"> With this comes </w:t>
      </w:r>
      <w:proofErr w:type="gramStart"/>
      <w:r w:rsidRPr="001671E7">
        <w:rPr>
          <w:rFonts w:ascii="Garamond" w:hAnsi="Garamond" w:cs="Times New Roman"/>
          <w:sz w:val="10"/>
          <w:szCs w:val="10"/>
        </w:rPr>
        <w:t>a recognition</w:t>
      </w:r>
      <w:proofErr w:type="gramEnd"/>
      <w:r w:rsidRPr="001671E7">
        <w:rPr>
          <w:rFonts w:ascii="Garamond" w:hAnsi="Garamond" w:cs="Times New Roman"/>
          <w:sz w:val="10"/>
          <w:szCs w:val="10"/>
        </w:rPr>
        <w:t xml:space="preserve"> that ideology is not just an epistemological concern about the status of certain facts, but the way in which discourse and discursive systems generate particular social relations as well as reflect them.</w:t>
      </w:r>
      <w:r w:rsidRPr="001671E7">
        <w:rPr>
          <w:rFonts w:ascii="Garamond" w:hAnsi="Garamond" w:cs="Times New Roman"/>
          <w:b/>
          <w:bCs/>
          <w:sz w:val="10"/>
          <w:szCs w:val="10"/>
        </w:rPr>
        <w:t> </w:t>
      </w:r>
      <w:r w:rsidRPr="001671E7">
        <w:rPr>
          <w:rFonts w:ascii="Garamond" w:hAnsi="Garamond" w:cs="Times New Roman"/>
          <w:sz w:val="10"/>
          <w:szCs w:val="10"/>
        </w:rPr>
        <w:t xml:space="preserve">A reflexive </w:t>
      </w:r>
      <w:proofErr w:type="spellStart"/>
      <w:r w:rsidRPr="001671E7">
        <w:rPr>
          <w:rFonts w:ascii="Garamond" w:hAnsi="Garamond" w:cs="Times New Roman"/>
          <w:sz w:val="10"/>
          <w:szCs w:val="10"/>
        </w:rPr>
        <w:t>intersubjective</w:t>
      </w:r>
      <w:proofErr w:type="spellEnd"/>
      <w:r w:rsidRPr="001671E7">
        <w:rPr>
          <w:rFonts w:ascii="Garamond" w:hAnsi="Garamond" w:cs="Times New Roman"/>
          <w:sz w:val="10"/>
          <w:szCs w:val="10"/>
        </w:rPr>
        <w:t> consciousness is the beginning-but only the beginning-of revolutionary praxis </w:t>
      </w:r>
      <w:proofErr w:type="gramStart"/>
      <w:r w:rsidRPr="001671E7">
        <w:rPr>
          <w:rFonts w:ascii="Garamond" w:hAnsi="Garamond" w:cs="Times New Roman"/>
          <w:b/>
          <w:bCs/>
          <w:sz w:val="24"/>
          <w:highlight w:val="cyan"/>
          <w:u w:val="single"/>
        </w:rPr>
        <w:t>We</w:t>
      </w:r>
      <w:proofErr w:type="gramEnd"/>
      <w:r w:rsidRPr="001671E7">
        <w:rPr>
          <w:rFonts w:ascii="Garamond" w:hAnsi="Garamond" w:cs="Times New Roman"/>
          <w:b/>
          <w:bCs/>
          <w:sz w:val="24"/>
          <w:highlight w:val="cyan"/>
          <w:u w:val="single"/>
        </w:rPr>
        <w:t> </w:t>
      </w:r>
      <w:r w:rsidRPr="001671E7">
        <w:rPr>
          <w:rFonts w:ascii="Garamond" w:hAnsi="Garamond" w:cs="Times New Roman"/>
          <w:sz w:val="10"/>
          <w:szCs w:val="10"/>
        </w:rPr>
        <w:t>also </w:t>
      </w:r>
      <w:r w:rsidRPr="001671E7">
        <w:rPr>
          <w:rFonts w:ascii="Garamond" w:hAnsi="Garamond" w:cs="Times New Roman"/>
          <w:b/>
          <w:bCs/>
          <w:sz w:val="24"/>
          <w:highlight w:val="cyan"/>
          <w:u w:val="single"/>
        </w:rPr>
        <w:t>need to construct new narratives</w:t>
      </w:r>
      <w:r w:rsidRPr="001671E7">
        <w:rPr>
          <w:rFonts w:ascii="Garamond" w:hAnsi="Garamond" w:cs="Times New Roman"/>
          <w:b/>
          <w:bCs/>
          <w:sz w:val="24"/>
          <w:u w:val="single"/>
        </w:rPr>
        <w:t>-</w:t>
      </w:r>
      <w:r w:rsidRPr="001671E7">
        <w:rPr>
          <w:rFonts w:ascii="Garamond" w:hAnsi="Garamond" w:cs="Times New Roman"/>
          <w:sz w:val="10"/>
          <w:szCs w:val="10"/>
        </w:rPr>
        <w:t>new “border narratives”-in order </w:t>
      </w:r>
      <w:r w:rsidRPr="001671E7">
        <w:rPr>
          <w:rFonts w:ascii="Garamond" w:hAnsi="Garamond" w:cs="Times New Roman"/>
          <w:b/>
          <w:bCs/>
          <w:sz w:val="24"/>
          <w:highlight w:val="cyan"/>
          <w:u w:val="single"/>
        </w:rPr>
        <w:t>to</w:t>
      </w:r>
      <w:r w:rsidRPr="001671E7">
        <w:rPr>
          <w:rFonts w:ascii="Garamond" w:hAnsi="Garamond" w:cs="Times New Roman"/>
          <w:sz w:val="24"/>
          <w:highlight w:val="cyan"/>
          <w:u w:val="single"/>
        </w:rPr>
        <w:t> </w:t>
      </w:r>
      <w:r w:rsidRPr="001671E7">
        <w:rPr>
          <w:rFonts w:ascii="Garamond" w:hAnsi="Garamond" w:cs="Times New Roman"/>
          <w:b/>
          <w:bCs/>
          <w:sz w:val="24"/>
          <w:highlight w:val="cyan"/>
          <w:u w:val="single"/>
        </w:rPr>
        <w:t>re-author the discourse</w:t>
      </w:r>
      <w:r w:rsidRPr="001671E7">
        <w:rPr>
          <w:rFonts w:ascii="Garamond" w:hAnsi="Garamond" w:cs="Times New Roman"/>
          <w:sz w:val="10"/>
          <w:szCs w:val="10"/>
          <w:highlight w:val="cyan"/>
          <w:u w:val="single"/>
        </w:rPr>
        <w:t>s</w:t>
      </w:r>
      <w:r w:rsidRPr="001671E7">
        <w:rPr>
          <w:rFonts w:ascii="Garamond" w:hAnsi="Garamond" w:cs="Times New Roman"/>
          <w:sz w:val="24"/>
          <w:highlight w:val="cyan"/>
          <w:u w:val="single"/>
        </w:rPr>
        <w:t> </w:t>
      </w:r>
      <w:r w:rsidRPr="001671E7">
        <w:rPr>
          <w:rFonts w:ascii="Garamond" w:hAnsi="Garamond" w:cs="Times New Roman"/>
          <w:b/>
          <w:bCs/>
          <w:sz w:val="24"/>
          <w:highlight w:val="cyan"/>
          <w:u w:val="single"/>
        </w:rPr>
        <w:t>of oppression in politically subversive ways</w:t>
      </w:r>
      <w:r w:rsidRPr="001671E7">
        <w:rPr>
          <w:rFonts w:ascii="Garamond" w:hAnsi="Garamond" w:cs="Times New Roman"/>
          <w:b/>
          <w:bCs/>
          <w:sz w:val="24"/>
          <w:u w:val="single"/>
        </w:rPr>
        <w:t>,</w:t>
      </w:r>
      <w:r w:rsidRPr="001671E7">
        <w:rPr>
          <w:rFonts w:ascii="Garamond" w:hAnsi="Garamond" w:cs="Times New Roman"/>
          <w:sz w:val="24"/>
        </w:rPr>
        <w:t> </w:t>
      </w:r>
      <w:r w:rsidRPr="001671E7">
        <w:rPr>
          <w:rFonts w:ascii="Garamond" w:hAnsi="Garamond" w:cs="Times New Roman"/>
          <w:sz w:val="10"/>
          <w:szCs w:val="10"/>
        </w:rPr>
        <w:t xml:space="preserve">as well as create sites of possibility and enablement. For instance, we need to ask: How are our identities bound up with the historical forms of discursive practices? It is one thing to argue against attacks on </w:t>
      </w:r>
      <w:proofErr w:type="spellStart"/>
      <w:r w:rsidRPr="001671E7">
        <w:rPr>
          <w:rFonts w:ascii="Garamond" w:hAnsi="Garamond" w:cs="Times New Roman"/>
          <w:sz w:val="10"/>
          <w:szCs w:val="10"/>
        </w:rPr>
        <w:t>polyvocal</w:t>
      </w:r>
      <w:proofErr w:type="spellEnd"/>
      <w:r w:rsidRPr="001671E7">
        <w:rPr>
          <w:rFonts w:ascii="Garamond" w:hAnsi="Garamond" w:cs="Times New Roman"/>
          <w:sz w:val="10"/>
          <w:szCs w:val="10"/>
        </w:rPr>
        <w:t xml:space="preserve"> and unassimilable difference and on narrative closure or to stress the heterogeneity of contemporary culture. But in doing so we must remember that dominant discourses are sites of </w:t>
      </w:r>
      <w:proofErr w:type="gramStart"/>
      <w:r w:rsidRPr="001671E7">
        <w:rPr>
          <w:rFonts w:ascii="Garamond" w:hAnsi="Garamond" w:cs="Times New Roman"/>
          <w:sz w:val="10"/>
          <w:szCs w:val="10"/>
        </w:rPr>
        <w:t>struggle[</w:t>
      </w:r>
      <w:proofErr w:type="gramEnd"/>
      <w:r w:rsidRPr="001671E7">
        <w:rPr>
          <w:rFonts w:ascii="Garamond" w:hAnsi="Garamond" w:cs="Times New Roman"/>
          <w:sz w:val="10"/>
          <w:szCs w:val="10"/>
        </w:rPr>
        <w:t>.] and their meanings are linked to social antagonisms and labor/economic relations, and naturalized in particular textual/linguistic referents. Consequently, </w:t>
      </w:r>
      <w:r w:rsidRPr="001671E7">
        <w:rPr>
          <w:rFonts w:ascii="Garamond" w:hAnsi="Garamond" w:cs="Times New Roman"/>
          <w:b/>
          <w:bCs/>
          <w:sz w:val="24"/>
          <w:highlight w:val="cyan"/>
          <w:u w:val="single"/>
        </w:rPr>
        <w:t>self-reflection</w:t>
      </w:r>
      <w:r w:rsidRPr="001671E7">
        <w:rPr>
          <w:rFonts w:ascii="Garamond" w:hAnsi="Garamond" w:cs="Times New Roman"/>
          <w:b/>
          <w:bCs/>
          <w:sz w:val="24"/>
          <w:highlight w:val="cyan"/>
        </w:rPr>
        <w:t> </w:t>
      </w:r>
      <w:r w:rsidRPr="001671E7">
        <w:rPr>
          <w:rFonts w:ascii="Garamond" w:hAnsi="Garamond" w:cs="Times New Roman"/>
          <w:sz w:val="10"/>
          <w:szCs w:val="10"/>
        </w:rPr>
        <w:t xml:space="preserve">alone- even it is </w:t>
      </w:r>
      <w:proofErr w:type="spellStart"/>
      <w:r w:rsidRPr="001671E7">
        <w:rPr>
          <w:rFonts w:ascii="Garamond" w:hAnsi="Garamond" w:cs="Times New Roman"/>
          <w:sz w:val="10"/>
          <w:szCs w:val="10"/>
        </w:rPr>
        <w:t>inimicably</w:t>
      </w:r>
      <w:proofErr w:type="spellEnd"/>
      <w:r w:rsidRPr="001671E7">
        <w:rPr>
          <w:rFonts w:ascii="Garamond" w:hAnsi="Garamond" w:cs="Times New Roman"/>
          <w:sz w:val="10"/>
          <w:szCs w:val="10"/>
        </w:rPr>
        <w:t xml:space="preserve"> opposed to all forms of domination and oppression</w:t>
      </w:r>
      <w:r w:rsidRPr="001671E7">
        <w:rPr>
          <w:rFonts w:ascii="Garamond" w:hAnsi="Garamond" w:cs="Times New Roman"/>
          <w:b/>
          <w:bCs/>
          <w:sz w:val="24"/>
          <w:u w:val="single"/>
        </w:rPr>
        <w:t>-</w:t>
      </w:r>
      <w:r w:rsidRPr="001671E7">
        <w:rPr>
          <w:rFonts w:ascii="Garamond" w:hAnsi="Garamond" w:cs="Times New Roman"/>
          <w:b/>
          <w:bCs/>
          <w:sz w:val="24"/>
          <w:highlight w:val="cyan"/>
          <w:u w:val="single"/>
        </w:rPr>
        <w:t>is</w:t>
      </w:r>
      <w:r w:rsidRPr="001671E7">
        <w:rPr>
          <w:rFonts w:ascii="Garamond" w:hAnsi="Garamond" w:cs="Times New Roman"/>
          <w:b/>
          <w:bCs/>
          <w:sz w:val="24"/>
          <w:highlight w:val="cyan"/>
        </w:rPr>
        <w:t> </w:t>
      </w:r>
      <w:r w:rsidRPr="001671E7">
        <w:rPr>
          <w:rFonts w:ascii="Garamond" w:hAnsi="Garamond" w:cs="Times New Roman"/>
          <w:sz w:val="10"/>
          <w:szCs w:val="10"/>
        </w:rPr>
        <w:t>only </w:t>
      </w:r>
      <w:r w:rsidRPr="001671E7">
        <w:rPr>
          <w:rFonts w:ascii="Garamond" w:hAnsi="Garamond" w:cs="Times New Roman"/>
          <w:b/>
          <w:bCs/>
          <w:sz w:val="24"/>
          <w:highlight w:val="cyan"/>
          <w:u w:val="single"/>
        </w:rPr>
        <w:t>a necessary but not</w:t>
      </w:r>
      <w:r w:rsidRPr="001671E7">
        <w:rPr>
          <w:rFonts w:ascii="Garamond" w:hAnsi="Garamond" w:cs="Times New Roman"/>
          <w:b/>
          <w:bCs/>
          <w:sz w:val="24"/>
          <w:highlight w:val="cyan"/>
        </w:rPr>
        <w:t> </w:t>
      </w:r>
      <w:r w:rsidRPr="001671E7">
        <w:rPr>
          <w:rFonts w:ascii="Garamond" w:hAnsi="Garamond" w:cs="Times New Roman"/>
          <w:sz w:val="10"/>
          <w:szCs w:val="10"/>
        </w:rPr>
        <w:t>nearly </w:t>
      </w:r>
      <w:r w:rsidRPr="001671E7">
        <w:rPr>
          <w:rFonts w:ascii="Garamond" w:hAnsi="Garamond" w:cs="Times New Roman"/>
          <w:b/>
          <w:bCs/>
          <w:sz w:val="24"/>
          <w:highlight w:val="cyan"/>
          <w:u w:val="single"/>
        </w:rPr>
        <w:t>sufficient condition for emancipation.</w:t>
      </w:r>
      <w:r w:rsidRPr="001671E7">
        <w:rPr>
          <w:rFonts w:ascii="Garamond" w:hAnsi="Garamond" w:cs="Times New Roman"/>
          <w:sz w:val="24"/>
          <w:highlight w:val="cyan"/>
        </w:rPr>
        <w:t> </w:t>
      </w:r>
      <w:r w:rsidRPr="001671E7">
        <w:rPr>
          <w:rFonts w:ascii="Garamond" w:hAnsi="Garamond" w:cs="Times New Roman"/>
          <w:b/>
          <w:bCs/>
          <w:sz w:val="24"/>
          <w:highlight w:val="cyan"/>
          <w:u w:val="single"/>
        </w:rPr>
        <w:t xml:space="preserve">This must go hand in hand with changes in </w:t>
      </w:r>
      <w:r w:rsidRPr="001671E7">
        <w:rPr>
          <w:rFonts w:ascii="Garamond" w:hAnsi="Garamond" w:cs="Times New Roman"/>
          <w:bCs/>
          <w:sz w:val="10"/>
          <w:szCs w:val="10"/>
        </w:rPr>
        <w:t>material and</w:t>
      </w:r>
      <w:r w:rsidRPr="001671E7">
        <w:rPr>
          <w:rFonts w:ascii="Garamond" w:hAnsi="Garamond" w:cs="Times New Roman"/>
          <w:bCs/>
          <w:sz w:val="24"/>
        </w:rPr>
        <w:t xml:space="preserve"> </w:t>
      </w:r>
      <w:r w:rsidRPr="001671E7">
        <w:rPr>
          <w:rFonts w:ascii="Garamond" w:hAnsi="Garamond" w:cs="Times New Roman"/>
          <w:b/>
          <w:bCs/>
          <w:sz w:val="24"/>
          <w:highlight w:val="cyan"/>
          <w:u w:val="single"/>
        </w:rPr>
        <w:t>social conditions through counterhegemonic action</w:t>
      </w:r>
      <w:r w:rsidRPr="001671E7">
        <w:rPr>
          <w:rFonts w:ascii="Garamond" w:hAnsi="Garamond" w:cs="Times New Roman"/>
          <w:sz w:val="24"/>
          <w:highlight w:val="cyan"/>
        </w:rPr>
        <w:t> </w:t>
      </w:r>
      <w:r w:rsidRPr="001671E7">
        <w:rPr>
          <w:rFonts w:ascii="Garamond" w:hAnsi="Garamond" w:cs="Times New Roman"/>
          <w:sz w:val="10"/>
          <w:szCs w:val="10"/>
        </w:rPr>
        <w:t xml:space="preserve">(Hammer and </w:t>
      </w:r>
      <w:proofErr w:type="spellStart"/>
      <w:r w:rsidRPr="001671E7">
        <w:rPr>
          <w:rFonts w:ascii="Garamond" w:hAnsi="Garamond" w:cs="Times New Roman"/>
          <w:sz w:val="10"/>
          <w:szCs w:val="10"/>
        </w:rPr>
        <w:t>Mclaren</w:t>
      </w:r>
      <w:proofErr w:type="spellEnd"/>
      <w:r w:rsidRPr="001671E7">
        <w:rPr>
          <w:rFonts w:ascii="Garamond" w:hAnsi="Garamond" w:cs="Times New Roman"/>
          <w:sz w:val="10"/>
          <w:szCs w:val="10"/>
        </w:rPr>
        <w:t xml:space="preserve"> 1991). The socio-historical dynamic of race, clan, and gender domination must never be left out of the equation of social structure or take a back seat to the sociology seminar room. Common-sense consciousness is not enough. </w:t>
      </w:r>
      <w:r w:rsidRPr="001671E7">
        <w:rPr>
          <w:rFonts w:ascii="Garamond" w:hAnsi="Garamond" w:cs="Times New Roman"/>
          <w:b/>
          <w:bCs/>
          <w:sz w:val="24"/>
          <w:highlight w:val="cyan"/>
          <w:u w:val="single"/>
        </w:rPr>
        <w:t xml:space="preserve">We need a language of criticism as an antidote to </w:t>
      </w:r>
      <w:proofErr w:type="gramStart"/>
      <w:r w:rsidRPr="001671E7">
        <w:rPr>
          <w:rFonts w:ascii="Garamond" w:hAnsi="Garamond" w:cs="Times New Roman"/>
          <w:b/>
          <w:bCs/>
          <w:sz w:val="24"/>
          <w:highlight w:val="cyan"/>
          <w:u w:val="single"/>
        </w:rPr>
        <w:t>th</w:t>
      </w:r>
      <w:r w:rsidRPr="001671E7">
        <w:rPr>
          <w:rFonts w:ascii="Garamond" w:hAnsi="Garamond" w:cs="Times New Roman"/>
          <w:b/>
          <w:bCs/>
          <w:sz w:val="24"/>
          <w:u w:val="single"/>
        </w:rPr>
        <w:t>e</w:t>
      </w:r>
      <w:r w:rsidRPr="001671E7">
        <w:rPr>
          <w:rFonts w:ascii="Garamond" w:hAnsi="Garamond" w:cs="Times New Roman"/>
          <w:sz w:val="24"/>
        </w:rPr>
        <w:t> </w:t>
      </w:r>
      <w:r w:rsidRPr="001671E7">
        <w:rPr>
          <w:rFonts w:ascii="Garamond" w:hAnsi="Garamond" w:cs="Times New Roman"/>
          <w:sz w:val="10"/>
          <w:szCs w:val="10"/>
        </w:rPr>
        <w:t>a</w:t>
      </w:r>
      <w:proofErr w:type="gramEnd"/>
      <w:r w:rsidRPr="001671E7">
        <w:rPr>
          <w:rFonts w:ascii="Garamond" w:hAnsi="Garamond" w:cs="Times New Roman"/>
          <w:sz w:val="10"/>
          <w:szCs w:val="10"/>
        </w:rPr>
        <w:t xml:space="preserve"> theoretical </w:t>
      </w:r>
      <w:r w:rsidRPr="001671E7">
        <w:rPr>
          <w:rFonts w:ascii="Garamond" w:hAnsi="Garamond" w:cs="Times New Roman"/>
          <w:b/>
          <w:bCs/>
          <w:sz w:val="24"/>
          <w:highlight w:val="cyan"/>
          <w:u w:val="single"/>
        </w:rPr>
        <w:t xml:space="preserve">use of “personal experience” </w:t>
      </w:r>
      <w:r w:rsidRPr="001671E7">
        <w:rPr>
          <w:rFonts w:ascii="Garamond" w:hAnsi="Garamond" w:cs="Times New Roman"/>
          <w:bCs/>
          <w:sz w:val="10"/>
          <w:szCs w:val="10"/>
        </w:rPr>
        <w:t>in advancing claims for emancipatory action</w:t>
      </w:r>
      <w:r w:rsidRPr="001671E7">
        <w:rPr>
          <w:rFonts w:ascii="Garamond" w:hAnsi="Garamond" w:cs="Times New Roman"/>
          <w:sz w:val="24"/>
        </w:rPr>
        <w:t xml:space="preserve">. </w:t>
      </w:r>
      <w:r w:rsidRPr="001671E7">
        <w:rPr>
          <w:rFonts w:ascii="Garamond" w:hAnsi="Garamond" w:cs="Times New Roman"/>
          <w:sz w:val="10"/>
          <w:szCs w:val="10"/>
        </w:rPr>
        <w:t xml:space="preserve">However, this [which] needs to be followed by the development of truly counterhegemonic public spheres. More than rhetorical displacements of oppression, we must have coordinated resistance to racist patriarchal capitalism and gender-divided labor relations. According to Teresa </w:t>
      </w:r>
      <w:proofErr w:type="spellStart"/>
      <w:r w:rsidRPr="001671E7">
        <w:rPr>
          <w:rFonts w:ascii="Garamond" w:hAnsi="Garamond" w:cs="Times New Roman"/>
          <w:sz w:val="10"/>
          <w:szCs w:val="10"/>
        </w:rPr>
        <w:t>Eber</w:t>
      </w:r>
      <w:proofErr w:type="spellEnd"/>
      <w:r w:rsidRPr="001671E7">
        <w:rPr>
          <w:rFonts w:ascii="Garamond" w:hAnsi="Garamond" w:cs="Times New Roman"/>
          <w:sz w:val="10"/>
          <w:szCs w:val="10"/>
        </w:rPr>
        <w:t>, </w:t>
      </w:r>
      <w:r w:rsidRPr="001671E7">
        <w:rPr>
          <w:rFonts w:ascii="Garamond" w:hAnsi="Garamond" w:cs="Times New Roman"/>
          <w:b/>
          <w:bCs/>
          <w:sz w:val="24"/>
          <w:highlight w:val="cyan"/>
          <w:u w:val="single"/>
        </w:rPr>
        <w:t>what is needed is an intervention</w:t>
      </w:r>
      <w:r w:rsidRPr="001671E7">
        <w:rPr>
          <w:rFonts w:ascii="Garamond" w:hAnsi="Garamond" w:cs="Times New Roman"/>
          <w:b/>
          <w:bCs/>
          <w:sz w:val="24"/>
          <w:u w:val="single"/>
        </w:rPr>
        <w:t xml:space="preserve"> </w:t>
      </w:r>
      <w:r w:rsidRPr="001671E7">
        <w:rPr>
          <w:rFonts w:ascii="Garamond" w:hAnsi="Garamond" w:cs="Times New Roman"/>
          <w:bCs/>
          <w:sz w:val="10"/>
          <w:szCs w:val="10"/>
        </w:rPr>
        <w:t>into the system of patriarchal oppression</w:t>
      </w:r>
      <w:r w:rsidRPr="001671E7">
        <w:rPr>
          <w:rFonts w:ascii="Garamond" w:hAnsi="Garamond" w:cs="Times New Roman"/>
          <w:bCs/>
          <w:sz w:val="24"/>
        </w:rPr>
        <w:t xml:space="preserve"> </w:t>
      </w:r>
      <w:r w:rsidRPr="001671E7">
        <w:rPr>
          <w:rFonts w:ascii="Garamond" w:hAnsi="Garamond" w:cs="Times New Roman"/>
          <w:b/>
          <w:bCs/>
          <w:sz w:val="24"/>
          <w:highlight w:val="cyan"/>
          <w:u w:val="single"/>
        </w:rPr>
        <w:t>at both the</w:t>
      </w:r>
      <w:r w:rsidRPr="001671E7">
        <w:rPr>
          <w:rFonts w:ascii="Garamond" w:hAnsi="Garamond" w:cs="Times New Roman"/>
          <w:sz w:val="24"/>
          <w:highlight w:val="cyan"/>
        </w:rPr>
        <w:t> </w:t>
      </w:r>
      <w:r w:rsidRPr="001671E7">
        <w:rPr>
          <w:rFonts w:ascii="Garamond" w:hAnsi="Garamond" w:cs="Times New Roman"/>
          <w:sz w:val="10"/>
          <w:szCs w:val="10"/>
        </w:rPr>
        <w:t>macro-political level of the </w:t>
      </w:r>
      <w:r w:rsidRPr="001671E7">
        <w:rPr>
          <w:rFonts w:ascii="Garamond" w:hAnsi="Garamond" w:cs="Times New Roman"/>
          <w:b/>
          <w:bCs/>
          <w:sz w:val="24"/>
          <w:highlight w:val="cyan"/>
          <w:u w:val="single"/>
        </w:rPr>
        <w:t>structural organization of domination</w:t>
      </w:r>
      <w:r w:rsidRPr="001671E7">
        <w:rPr>
          <w:rFonts w:ascii="Garamond" w:hAnsi="Garamond" w:cs="Times New Roman"/>
          <w:sz w:val="24"/>
        </w:rPr>
        <w:t> </w:t>
      </w:r>
      <w:r w:rsidRPr="001671E7">
        <w:rPr>
          <w:rFonts w:ascii="Garamond" w:hAnsi="Garamond" w:cs="Times New Roman"/>
          <w:sz w:val="10"/>
          <w:szCs w:val="10"/>
        </w:rPr>
        <w:t>(a</w:t>
      </w:r>
      <w:r w:rsidRPr="001671E7">
        <w:rPr>
          <w:rFonts w:ascii="Garamond" w:hAnsi="Garamond" w:cs="Times New Roman"/>
          <w:sz w:val="24"/>
        </w:rPr>
        <w:t xml:space="preserve"> </w:t>
      </w:r>
      <w:r w:rsidRPr="001671E7">
        <w:rPr>
          <w:rFonts w:ascii="Garamond" w:hAnsi="Garamond" w:cs="Times New Roman"/>
          <w:sz w:val="10"/>
          <w:szCs w:val="10"/>
        </w:rPr>
        <w:t>transformative politics of labor relations) </w:t>
      </w:r>
      <w:r w:rsidRPr="001671E7">
        <w:rPr>
          <w:rFonts w:ascii="Garamond" w:hAnsi="Garamond" w:cs="Times New Roman"/>
          <w:b/>
          <w:bCs/>
          <w:sz w:val="24"/>
          <w:highlight w:val="cyan"/>
          <w:u w:val="single"/>
        </w:rPr>
        <w:t>and the</w:t>
      </w:r>
      <w:r w:rsidRPr="001671E7">
        <w:rPr>
          <w:rFonts w:ascii="Garamond" w:hAnsi="Garamond" w:cs="Times New Roman"/>
          <w:sz w:val="24"/>
          <w:highlight w:val="cyan"/>
        </w:rPr>
        <w:t> </w:t>
      </w:r>
      <w:r w:rsidRPr="001671E7">
        <w:rPr>
          <w:rFonts w:ascii="Garamond" w:hAnsi="Garamond" w:cs="Times New Roman"/>
          <w:sz w:val="10"/>
          <w:szCs w:val="10"/>
        </w:rPr>
        <w:t>micro-political </w:t>
      </w:r>
      <w:r w:rsidRPr="001671E7">
        <w:rPr>
          <w:rFonts w:ascii="Garamond" w:hAnsi="Garamond" w:cs="Times New Roman"/>
          <w:b/>
          <w:bCs/>
          <w:sz w:val="24"/>
          <w:highlight w:val="cyan"/>
          <w:u w:val="single"/>
        </w:rPr>
        <w:t>level of</w:t>
      </w:r>
      <w:r w:rsidRPr="001671E7">
        <w:rPr>
          <w:rFonts w:ascii="Garamond" w:hAnsi="Garamond" w:cs="Times New Roman"/>
          <w:sz w:val="24"/>
          <w:highlight w:val="cyan"/>
        </w:rPr>
        <w:t> </w:t>
      </w:r>
      <w:r w:rsidRPr="001671E7">
        <w:rPr>
          <w:rFonts w:ascii="Garamond" w:hAnsi="Garamond" w:cs="Times New Roman"/>
          <w:sz w:val="10"/>
          <w:szCs w:val="10"/>
        </w:rPr>
        <w:t>different and contradictory manifestations of oppression </w:t>
      </w:r>
      <w:r w:rsidRPr="001671E7">
        <w:rPr>
          <w:rFonts w:ascii="Garamond" w:hAnsi="Garamond" w:cs="Times New Roman"/>
          <w:b/>
          <w:bCs/>
          <w:sz w:val="24"/>
          <w:highlight w:val="cyan"/>
          <w:u w:val="single"/>
        </w:rPr>
        <w:t>(cultural politics). </w:t>
      </w:r>
    </w:p>
    <w:p w14:paraId="6301C253" w14:textId="77777777" w:rsidR="0029435A" w:rsidRDefault="0029435A" w:rsidP="009916D4">
      <w:pPr>
        <w:spacing w:line="360" w:lineRule="auto"/>
        <w:jc w:val="both"/>
        <w:rPr>
          <w:rFonts w:ascii="Garamond" w:hAnsi="Garamond" w:cs="Times New Roman"/>
          <w:sz w:val="24"/>
        </w:rPr>
      </w:pPr>
    </w:p>
    <w:p w14:paraId="59B303C9" w14:textId="77777777" w:rsidR="00E8776F" w:rsidRDefault="00E8776F" w:rsidP="009916D4">
      <w:pPr>
        <w:spacing w:line="360" w:lineRule="auto"/>
        <w:jc w:val="both"/>
        <w:rPr>
          <w:rFonts w:ascii="Garamond" w:hAnsi="Garamond" w:cs="Times New Roman"/>
          <w:sz w:val="24"/>
        </w:rPr>
      </w:pPr>
    </w:p>
    <w:p w14:paraId="34379570" w14:textId="77777777" w:rsidR="00FD6F14" w:rsidRDefault="00FD6F14" w:rsidP="009916D4">
      <w:pPr>
        <w:spacing w:line="360" w:lineRule="auto"/>
        <w:jc w:val="both"/>
        <w:rPr>
          <w:rFonts w:ascii="Garamond" w:hAnsi="Garamond" w:cs="Times New Roman"/>
          <w:sz w:val="24"/>
        </w:rPr>
      </w:pPr>
    </w:p>
    <w:p w14:paraId="778C6A12" w14:textId="77777777" w:rsidR="005B369B" w:rsidRDefault="005B369B" w:rsidP="009916D4">
      <w:pPr>
        <w:spacing w:line="360" w:lineRule="auto"/>
        <w:jc w:val="both"/>
        <w:rPr>
          <w:rFonts w:ascii="Garamond" w:hAnsi="Garamond" w:cs="Times New Roman"/>
          <w:sz w:val="24"/>
        </w:rPr>
      </w:pPr>
    </w:p>
    <w:p w14:paraId="60CE3BC8" w14:textId="62D8629D" w:rsidR="00FE0C53" w:rsidRDefault="00FE0C53">
      <w:pPr>
        <w:rPr>
          <w:rFonts w:ascii="Garamond" w:hAnsi="Garamond" w:cs="Times New Roman"/>
        </w:rPr>
      </w:pPr>
      <w:r>
        <w:rPr>
          <w:rFonts w:ascii="Garamond" w:hAnsi="Garamond" w:cs="Times New Roman"/>
        </w:rPr>
        <w:br w:type="page"/>
      </w:r>
    </w:p>
    <w:p w14:paraId="224BFDA6" w14:textId="680B21C6" w:rsidR="00FE0C53" w:rsidRPr="00FE0C53" w:rsidRDefault="00FE0C53" w:rsidP="005B369B">
      <w:pPr>
        <w:pStyle w:val="Heading2"/>
        <w:pBdr>
          <w:top w:val="single" w:sz="18" w:space="1" w:color="auto"/>
          <w:left w:val="single" w:sz="18" w:space="4" w:color="auto"/>
          <w:bottom w:val="single" w:sz="18" w:space="1" w:color="auto"/>
          <w:right w:val="single" w:sz="18" w:space="4" w:color="auto"/>
        </w:pBdr>
        <w:spacing w:before="0" w:line="360" w:lineRule="auto"/>
        <w:rPr>
          <w:rFonts w:ascii="Garamond" w:hAnsi="Garamond"/>
          <w:sz w:val="24"/>
          <w:szCs w:val="24"/>
          <w:u w:val="none"/>
        </w:rPr>
      </w:pPr>
      <w:r>
        <w:rPr>
          <w:rFonts w:ascii="Garamond" w:hAnsi="Garamond"/>
          <w:sz w:val="24"/>
          <w:szCs w:val="24"/>
          <w:u w:val="none"/>
        </w:rPr>
        <w:t>A2 – Cede the Political</w:t>
      </w:r>
    </w:p>
    <w:p w14:paraId="46B4F1EB" w14:textId="77777777" w:rsidR="00810A30" w:rsidRPr="00FE0C53" w:rsidRDefault="00810A30" w:rsidP="00810A30">
      <w:pPr>
        <w:spacing w:line="360" w:lineRule="auto"/>
        <w:rPr>
          <w:rFonts w:ascii="Garamond" w:hAnsi="Garamond" w:cs="Times New Roman"/>
          <w:sz w:val="10"/>
          <w:szCs w:val="10"/>
        </w:rPr>
      </w:pPr>
    </w:p>
    <w:p w14:paraId="0E1B9761" w14:textId="2BDE0D38" w:rsidR="00FE0C53" w:rsidRDefault="00FE0C53" w:rsidP="00810A30">
      <w:pPr>
        <w:spacing w:line="360" w:lineRule="auto"/>
        <w:rPr>
          <w:rFonts w:ascii="Garamond" w:hAnsi="Garamond" w:cs="Times New Roman"/>
          <w:sz w:val="24"/>
        </w:rPr>
      </w:pPr>
      <w:r w:rsidRPr="00FE0C53">
        <w:rPr>
          <w:rFonts w:ascii="Garamond" w:hAnsi="Garamond" w:cs="Times New Roman"/>
          <w:sz w:val="24"/>
        </w:rPr>
        <w:t xml:space="preserve">The political is already </w:t>
      </w:r>
      <w:r>
        <w:rPr>
          <w:rFonts w:ascii="Garamond" w:hAnsi="Garamond" w:cs="Times New Roman"/>
          <w:sz w:val="24"/>
        </w:rPr>
        <w:t xml:space="preserve">ceded – the alternative solves best for political change and anthropocentrism.  </w:t>
      </w:r>
      <w:r>
        <w:rPr>
          <w:rFonts w:ascii="Garamond" w:hAnsi="Garamond" w:cs="Times New Roman"/>
          <w:b/>
          <w:sz w:val="24"/>
        </w:rPr>
        <w:t>Best</w:t>
      </w:r>
      <w:r w:rsidR="00D64A1E">
        <w:rPr>
          <w:rStyle w:val="FootnoteReference"/>
          <w:rFonts w:ascii="Garamond" w:hAnsi="Garamond" w:cs="Times New Roman"/>
          <w:b/>
          <w:sz w:val="24"/>
        </w:rPr>
        <w:footnoteReference w:id="7"/>
      </w:r>
      <w:r>
        <w:rPr>
          <w:rFonts w:ascii="Garamond" w:hAnsi="Garamond" w:cs="Times New Roman"/>
          <w:sz w:val="24"/>
        </w:rPr>
        <w:t xml:space="preserve"> explains,</w:t>
      </w:r>
    </w:p>
    <w:p w14:paraId="31B71A4F" w14:textId="77777777" w:rsidR="00FE0C53" w:rsidRPr="00FE0C53" w:rsidRDefault="00FE0C53" w:rsidP="00810A30">
      <w:pPr>
        <w:spacing w:line="360" w:lineRule="auto"/>
        <w:rPr>
          <w:rFonts w:ascii="Garamond" w:hAnsi="Garamond" w:cs="Times New Roman"/>
          <w:sz w:val="10"/>
          <w:szCs w:val="10"/>
        </w:rPr>
      </w:pPr>
    </w:p>
    <w:p w14:paraId="638B989B" w14:textId="77777777" w:rsidR="00FE0C53" w:rsidRPr="007769A2" w:rsidRDefault="00FE0C53" w:rsidP="00FE0C53">
      <w:pPr>
        <w:spacing w:line="360" w:lineRule="auto"/>
        <w:jc w:val="both"/>
        <w:rPr>
          <w:rFonts w:ascii="Garamond" w:hAnsi="Garamond" w:cs="Times New Roman"/>
          <w:bCs/>
          <w:sz w:val="10"/>
          <w:szCs w:val="10"/>
        </w:rPr>
      </w:pPr>
      <w:r w:rsidRPr="007769A2">
        <w:rPr>
          <w:rFonts w:ascii="Garamond" w:hAnsi="Garamond" w:cs="Times New Roman"/>
          <w:b/>
          <w:bCs/>
          <w:sz w:val="24"/>
          <w:highlight w:val="cyan"/>
          <w:u w:val="single"/>
        </w:rPr>
        <w:t xml:space="preserve">If humanity is to survive </w:t>
      </w:r>
      <w:r w:rsidRPr="007769A2">
        <w:rPr>
          <w:rFonts w:ascii="Garamond" w:hAnsi="Garamond" w:cs="Times New Roman"/>
          <w:bCs/>
          <w:sz w:val="10"/>
          <w:szCs w:val="10"/>
        </w:rPr>
        <w:t>and flourish</w:t>
      </w:r>
      <w:r w:rsidRPr="00FE0C53">
        <w:rPr>
          <w:rFonts w:ascii="Garamond" w:hAnsi="Garamond" w:cs="Times New Roman"/>
          <w:b/>
          <w:bCs/>
          <w:sz w:val="24"/>
          <w:u w:val="single"/>
        </w:rPr>
        <w:t xml:space="preserve"> </w:t>
      </w:r>
      <w:r w:rsidRPr="007769A2">
        <w:rPr>
          <w:rFonts w:ascii="Garamond" w:hAnsi="Garamond" w:cs="Times New Roman"/>
          <w:b/>
          <w:bCs/>
          <w:sz w:val="24"/>
          <w:highlight w:val="cyan"/>
          <w:u w:val="single"/>
        </w:rPr>
        <w:t xml:space="preserve">in its precarious journey into the future, it needs a new moral compass </w:t>
      </w:r>
      <w:r w:rsidRPr="007769A2">
        <w:rPr>
          <w:rFonts w:ascii="Garamond" w:hAnsi="Garamond" w:cs="Times New Roman"/>
          <w:bCs/>
          <w:sz w:val="10"/>
          <w:szCs w:val="10"/>
        </w:rPr>
        <w:t xml:space="preserve">because anthropocentrism has failed us dramatically. </w:t>
      </w:r>
      <w:r w:rsidRPr="007769A2">
        <w:rPr>
          <w:rFonts w:ascii="Garamond" w:hAnsi="Garamond" w:cs="Times New Roman"/>
          <w:sz w:val="10"/>
          <w:szCs w:val="10"/>
        </w:rPr>
        <w:t xml:space="preserve">Albert Schweitzer </w:t>
      </w:r>
      <w:proofErr w:type="gramStart"/>
      <w:r w:rsidRPr="007769A2">
        <w:rPr>
          <w:rFonts w:ascii="Garamond" w:hAnsi="Garamond" w:cs="Times New Roman"/>
          <w:sz w:val="10"/>
          <w:szCs w:val="10"/>
        </w:rPr>
        <w:t>observed that</w:t>
      </w:r>
      <w:proofErr w:type="gramEnd"/>
      <w:r w:rsidRPr="007769A2">
        <w:rPr>
          <w:rFonts w:ascii="Garamond" w:hAnsi="Garamond" w:cs="Times New Roman"/>
          <w:sz w:val="10"/>
          <w:szCs w:val="10"/>
        </w:rPr>
        <w:t xml:space="preserve"> “</w:t>
      </w:r>
      <w:r w:rsidRPr="007769A2">
        <w:rPr>
          <w:rFonts w:ascii="Garamond" w:hAnsi="Garamond" w:cs="Times New Roman"/>
          <w:bCs/>
          <w:sz w:val="10"/>
          <w:szCs w:val="10"/>
        </w:rPr>
        <w:t>the problem with ethics so far is that they have been limited to a human-to-human consideration</w:t>
      </w:r>
      <w:r w:rsidRPr="007769A2">
        <w:rPr>
          <w:rFonts w:ascii="Garamond" w:hAnsi="Garamond" w:cs="Times New Roman"/>
          <w:sz w:val="10"/>
          <w:szCs w:val="10"/>
        </w:rPr>
        <w:t xml:space="preserve">.” In place of the alienated and predatory sensibility of Western life, </w:t>
      </w:r>
      <w:r w:rsidRPr="007769A2">
        <w:rPr>
          <w:rFonts w:ascii="Garamond" w:hAnsi="Garamond" w:cs="Times New Roman"/>
          <w:bCs/>
          <w:sz w:val="10"/>
          <w:szCs w:val="10"/>
        </w:rPr>
        <w:t>Schweitzer proposed a new code – an “ethic of reverence for life.”</w:t>
      </w:r>
      <w:r w:rsidRPr="007769A2">
        <w:rPr>
          <w:rFonts w:ascii="Garamond" w:hAnsi="Garamond" w:cs="Times New Roman"/>
          <w:sz w:val="10"/>
          <w:szCs w:val="10"/>
        </w:rPr>
        <w:t xml:space="preserve"> </w:t>
      </w:r>
      <w:r w:rsidRPr="007769A2">
        <w:rPr>
          <w:rFonts w:ascii="Garamond" w:hAnsi="Garamond" w:cs="Times New Roman"/>
          <w:bCs/>
          <w:sz w:val="10"/>
          <w:szCs w:val="10"/>
        </w:rPr>
        <w:t xml:space="preserve">This entails a universal ethic of compassion and respect that includes all humanity, embraces non-human species, and extends to the entire earth. </w:t>
      </w:r>
      <w:r w:rsidRPr="007769A2">
        <w:rPr>
          <w:rFonts w:ascii="Garamond" w:hAnsi="Garamond" w:cs="Times New Roman"/>
          <w:sz w:val="10"/>
          <w:szCs w:val="10"/>
        </w:rPr>
        <w:t>We need a “Declaration of Interdependence” to replace our outmoded “Declaration of Independence.”</w:t>
      </w:r>
      <w:r w:rsidRPr="00FE0C53">
        <w:rPr>
          <w:rFonts w:ascii="Garamond" w:hAnsi="Garamond" w:cs="Times New Roman"/>
          <w:sz w:val="24"/>
        </w:rPr>
        <w:t xml:space="preserve"> </w:t>
      </w:r>
      <w:r w:rsidRPr="007769A2">
        <w:rPr>
          <w:rFonts w:ascii="Garamond" w:hAnsi="Garamond" w:cs="Times New Roman"/>
          <w:b/>
          <w:bCs/>
          <w:sz w:val="24"/>
          <w:highlight w:val="cyan"/>
          <w:u w:val="single"/>
        </w:rPr>
        <w:t>The demand to cease exploiting animals and the earth is one and the same</w:t>
      </w:r>
      <w:r w:rsidRPr="00FE0C53">
        <w:rPr>
          <w:rFonts w:ascii="Garamond" w:hAnsi="Garamond" w:cs="Times New Roman"/>
          <w:b/>
          <w:bCs/>
          <w:sz w:val="24"/>
          <w:u w:val="single"/>
        </w:rPr>
        <w:t xml:space="preserve">; </w:t>
      </w:r>
      <w:r w:rsidRPr="007769A2">
        <w:rPr>
          <w:rFonts w:ascii="Garamond" w:hAnsi="Garamond" w:cs="Times New Roman"/>
          <w:bCs/>
          <w:sz w:val="10"/>
          <w:szCs w:val="10"/>
        </w:rPr>
        <w:t>we cannot change in one area without changing in the othe</w:t>
      </w:r>
      <w:r w:rsidRPr="007769A2">
        <w:rPr>
          <w:rFonts w:ascii="Garamond" w:hAnsi="Garamond" w:cs="Times New Roman"/>
          <w:sz w:val="10"/>
          <w:szCs w:val="10"/>
        </w:rPr>
        <w:t>r. Animal rights and</w:t>
      </w:r>
      <w:r w:rsidRPr="00FE0C53">
        <w:rPr>
          <w:rFonts w:ascii="Garamond" w:hAnsi="Garamond" w:cs="Times New Roman"/>
          <w:sz w:val="24"/>
        </w:rPr>
        <w:t xml:space="preserve"> </w:t>
      </w:r>
      <w:r w:rsidRPr="007769A2">
        <w:rPr>
          <w:rFonts w:ascii="Garamond" w:hAnsi="Garamond" w:cs="Times New Roman"/>
          <w:b/>
          <w:bCs/>
          <w:sz w:val="24"/>
          <w:highlight w:val="cyan"/>
          <w:u w:val="single"/>
        </w:rPr>
        <w:t>environmental ethics are the logical next stages in human moral evolution and the next necessary steps in the human</w:t>
      </w:r>
      <w:r w:rsidRPr="00FE0C53">
        <w:rPr>
          <w:rFonts w:ascii="Garamond" w:hAnsi="Garamond" w:cs="Times New Roman"/>
          <w:b/>
          <w:bCs/>
          <w:sz w:val="24"/>
          <w:u w:val="single"/>
        </w:rPr>
        <w:t xml:space="preserve"> </w:t>
      </w:r>
      <w:r w:rsidRPr="007769A2">
        <w:rPr>
          <w:rFonts w:ascii="Garamond" w:hAnsi="Garamond" w:cs="Times New Roman"/>
          <w:bCs/>
          <w:sz w:val="10"/>
          <w:szCs w:val="10"/>
        </w:rPr>
        <w:t>journey to enlightenment and wholeness.</w:t>
      </w:r>
      <w:r w:rsidRPr="007769A2">
        <w:rPr>
          <w:rFonts w:ascii="Garamond" w:hAnsi="Garamond" w:cs="Times New Roman"/>
          <w:sz w:val="10"/>
          <w:szCs w:val="10"/>
        </w:rPr>
        <w:t xml:space="preserve"> Sadly, on Earth Day, as on every other day, the human species continues to invade and damage the planet. As I write, I receive a report from Traffic, a British-based wildlife monitoring group, saying that because of deforestation and trading in its body parts, the Sumatran tiger, Indonesia's last tiger sub-species, is on the brink of extinction. In addition, I read that the U.S. Fish and Wildlife Service removed two tropical birds, the Mariana mallard and the Guam broadbill, from its endangered species list – not because they are safe but because they became extinct. In some way we cannot possibly grasp, the entire earth is trying to adjust to their inalterable absence. According to the cliché, “Every day is Earth Day.” Truth be told, every day is Human Growth Day. On April 22, the media might turn away from Michael Jackson or Bush’s terror war for a thirty second fluff piece on the state of the planet, and some individuals might pause for a moment to think about their environment.</w:t>
      </w:r>
      <w:r w:rsidRPr="00FE0C53">
        <w:rPr>
          <w:rFonts w:ascii="Garamond" w:hAnsi="Garamond" w:cs="Times New Roman"/>
          <w:sz w:val="24"/>
        </w:rPr>
        <w:t xml:space="preserve"> </w:t>
      </w:r>
      <w:r w:rsidRPr="007769A2">
        <w:rPr>
          <w:rFonts w:ascii="Garamond" w:hAnsi="Garamond" w:cs="Times New Roman"/>
          <w:b/>
          <w:bCs/>
          <w:sz w:val="24"/>
          <w:highlight w:val="cyan"/>
          <w:u w:val="single"/>
        </w:rPr>
        <w:t xml:space="preserve">Like the </w:t>
      </w:r>
      <w:proofErr w:type="gramStart"/>
      <w:r w:rsidRPr="007769A2">
        <w:rPr>
          <w:rFonts w:ascii="Garamond" w:hAnsi="Garamond" w:cs="Times New Roman"/>
          <w:b/>
          <w:bCs/>
          <w:sz w:val="24"/>
          <w:highlight w:val="cyan"/>
          <w:u w:val="single"/>
        </w:rPr>
        <w:t>evil-doer</w:t>
      </w:r>
      <w:proofErr w:type="gramEnd"/>
      <w:r w:rsidRPr="007769A2">
        <w:rPr>
          <w:rFonts w:ascii="Garamond" w:hAnsi="Garamond" w:cs="Times New Roman"/>
          <w:b/>
          <w:bCs/>
          <w:sz w:val="24"/>
          <w:highlight w:val="cyan"/>
          <w:u w:val="single"/>
        </w:rPr>
        <w:t xml:space="preserve"> who sins all week and then atones on Sunday, human beings plunder the planet all year long and stop for a moment of guilt and expiation.</w:t>
      </w:r>
      <w:r w:rsidRPr="007769A2">
        <w:rPr>
          <w:rFonts w:ascii="Garamond" w:hAnsi="Garamond" w:cs="Times New Roman"/>
          <w:sz w:val="24"/>
          <w:highlight w:val="cyan"/>
        </w:rPr>
        <w:t xml:space="preserve"> </w:t>
      </w:r>
      <w:r w:rsidRPr="007769A2">
        <w:rPr>
          <w:rFonts w:ascii="Garamond" w:hAnsi="Garamond" w:cs="Times New Roman"/>
          <w:sz w:val="10"/>
          <w:szCs w:val="10"/>
        </w:rPr>
        <w:t>We congratulate ourselves for honoring Earth Day, when in fact the very concept would be incoherent in an ecological society. In honor of Earth Day it is appropriate to ask: what does it mean to be an environmentalist?</w:t>
      </w:r>
      <w:r w:rsidRPr="00FE0C53">
        <w:rPr>
          <w:rFonts w:ascii="Garamond" w:hAnsi="Garamond" w:cs="Times New Roman"/>
          <w:sz w:val="24"/>
        </w:rPr>
        <w:t xml:space="preserve"> </w:t>
      </w:r>
      <w:r w:rsidRPr="007769A2">
        <w:rPr>
          <w:rFonts w:ascii="Garamond" w:hAnsi="Garamond" w:cs="Times New Roman"/>
          <w:b/>
          <w:bCs/>
          <w:sz w:val="24"/>
          <w:highlight w:val="cyan"/>
          <w:u w:val="single"/>
        </w:rPr>
        <w:t xml:space="preserve">Where industries, the state, and toxic nihilists of ever stripe want those who care about the environment to bear stigmas such as “kook,” </w:t>
      </w:r>
      <w:r w:rsidRPr="007769A2">
        <w:rPr>
          <w:rFonts w:ascii="Garamond" w:hAnsi="Garamond" w:cs="Times New Roman"/>
          <w:bCs/>
          <w:sz w:val="10"/>
          <w:szCs w:val="10"/>
        </w:rPr>
        <w:t>wacko,” “un-American,” and even “terrorist,”</w:t>
      </w:r>
      <w:r w:rsidRPr="00FE0C53">
        <w:rPr>
          <w:rFonts w:ascii="Garamond" w:hAnsi="Garamond" w:cs="Times New Roman"/>
          <w:b/>
          <w:bCs/>
          <w:sz w:val="24"/>
          <w:u w:val="single"/>
        </w:rPr>
        <w:t xml:space="preserve"> </w:t>
      </w:r>
      <w:r w:rsidRPr="007769A2">
        <w:rPr>
          <w:rFonts w:ascii="Garamond" w:hAnsi="Garamond" w:cs="Times New Roman"/>
          <w:b/>
          <w:bCs/>
          <w:sz w:val="24"/>
          <w:highlight w:val="cyan"/>
          <w:u w:val="single"/>
        </w:rPr>
        <w:t>being an environmentalist must become a badge of honor</w:t>
      </w:r>
      <w:r w:rsidRPr="00FE0C53">
        <w:rPr>
          <w:rFonts w:ascii="Garamond" w:hAnsi="Garamond" w:cs="Times New Roman"/>
          <w:b/>
          <w:bCs/>
          <w:sz w:val="24"/>
          <w:u w:val="single"/>
        </w:rPr>
        <w:t xml:space="preserve">. </w:t>
      </w:r>
      <w:r w:rsidRPr="007769A2">
        <w:rPr>
          <w:rFonts w:ascii="Garamond" w:hAnsi="Garamond" w:cs="Times New Roman"/>
          <w:sz w:val="10"/>
          <w:szCs w:val="10"/>
        </w:rPr>
        <w:t>To be an environmentalist is to realize that one is not only a citizen of human society, one also is a citizen of the earth, an eco-citizen.</w:t>
      </w:r>
      <w:r w:rsidRPr="00FE0C53">
        <w:rPr>
          <w:rFonts w:ascii="Garamond" w:hAnsi="Garamond" w:cs="Times New Roman"/>
          <w:sz w:val="24"/>
        </w:rPr>
        <w:t xml:space="preserve"> </w:t>
      </w:r>
      <w:r w:rsidRPr="007769A2">
        <w:rPr>
          <w:rFonts w:ascii="Garamond" w:hAnsi="Garamond" w:cs="Times New Roman"/>
          <w:b/>
          <w:bCs/>
          <w:sz w:val="24"/>
          <w:highlight w:val="cyan"/>
          <w:u w:val="single"/>
        </w:rPr>
        <w:t xml:space="preserve">Our community includes not only our society with other human beings on a national and international scale, but also our relations </w:t>
      </w:r>
      <w:r w:rsidRPr="007769A2">
        <w:rPr>
          <w:rFonts w:ascii="Garamond" w:hAnsi="Garamond" w:cs="Times New Roman"/>
          <w:bCs/>
          <w:sz w:val="10"/>
          <w:szCs w:val="10"/>
        </w:rPr>
        <w:t>to the entire living earth,</w:t>
      </w:r>
      <w:r w:rsidRPr="00FE0C53">
        <w:rPr>
          <w:rFonts w:ascii="Garamond" w:hAnsi="Garamond" w:cs="Times New Roman"/>
          <w:b/>
          <w:bCs/>
          <w:sz w:val="24"/>
          <w:u w:val="single"/>
        </w:rPr>
        <w:t xml:space="preserve"> </w:t>
      </w:r>
      <w:r w:rsidRPr="007769A2">
        <w:rPr>
          <w:rFonts w:ascii="Garamond" w:hAnsi="Garamond" w:cs="Times New Roman"/>
          <w:b/>
          <w:bCs/>
          <w:sz w:val="24"/>
          <w:highlight w:val="cyan"/>
          <w:u w:val="single"/>
        </w:rPr>
        <w:t xml:space="preserve">to the </w:t>
      </w:r>
      <w:proofErr w:type="spellStart"/>
      <w:r w:rsidRPr="007769A2">
        <w:rPr>
          <w:rFonts w:ascii="Garamond" w:hAnsi="Garamond" w:cs="Times New Roman"/>
          <w:b/>
          <w:bCs/>
          <w:sz w:val="24"/>
          <w:highlight w:val="cyan"/>
          <w:u w:val="single"/>
        </w:rPr>
        <w:t>biocommunity</w:t>
      </w:r>
      <w:proofErr w:type="spellEnd"/>
      <w:r w:rsidRPr="007769A2">
        <w:rPr>
          <w:rFonts w:ascii="Garamond" w:hAnsi="Garamond" w:cs="Times New Roman"/>
          <w:sz w:val="24"/>
          <w:highlight w:val="cyan"/>
        </w:rPr>
        <w:t xml:space="preserve">. </w:t>
      </w:r>
      <w:r w:rsidRPr="007769A2">
        <w:rPr>
          <w:rFonts w:ascii="Garamond" w:hAnsi="Garamond" w:cs="Times New Roman"/>
          <w:b/>
          <w:bCs/>
          <w:sz w:val="24"/>
          <w:highlight w:val="cyan"/>
          <w:u w:val="single"/>
        </w:rPr>
        <w:t>We need to act like we are citizens and not conquering invaders</w:t>
      </w:r>
      <w:r w:rsidRPr="00FE0C53">
        <w:rPr>
          <w:rFonts w:ascii="Garamond" w:hAnsi="Garamond" w:cs="Times New Roman"/>
          <w:b/>
          <w:bCs/>
          <w:sz w:val="24"/>
          <w:u w:val="single"/>
        </w:rPr>
        <w:t xml:space="preserve">. </w:t>
      </w:r>
      <w:r w:rsidRPr="007769A2">
        <w:rPr>
          <w:rFonts w:ascii="Garamond" w:hAnsi="Garamond" w:cs="Times New Roman"/>
          <w:bCs/>
          <w:sz w:val="10"/>
          <w:szCs w:val="10"/>
        </w:rPr>
        <w:t xml:space="preserve">We have not only a negative duty to avoid doing harm to the earth as much as possible, but also a positive duty to help nature regenerate. </w:t>
      </w:r>
    </w:p>
    <w:p w14:paraId="38856CF2" w14:textId="77777777" w:rsidR="00FE0C53" w:rsidRDefault="00FE0C53" w:rsidP="00810A30">
      <w:pPr>
        <w:spacing w:line="360" w:lineRule="auto"/>
        <w:rPr>
          <w:rFonts w:ascii="Garamond" w:hAnsi="Garamond" w:cs="Times New Roman"/>
          <w:sz w:val="24"/>
        </w:rPr>
      </w:pPr>
    </w:p>
    <w:p w14:paraId="71B15568" w14:textId="77777777" w:rsidR="00FE0C53" w:rsidRDefault="00FE0C53" w:rsidP="00810A30">
      <w:pPr>
        <w:spacing w:line="360" w:lineRule="auto"/>
        <w:rPr>
          <w:rFonts w:ascii="Garamond" w:hAnsi="Garamond" w:cs="Times New Roman"/>
          <w:sz w:val="24"/>
        </w:rPr>
      </w:pPr>
    </w:p>
    <w:p w14:paraId="3B265A49" w14:textId="77777777" w:rsidR="00FE0C53" w:rsidRPr="00FE0C53" w:rsidRDefault="00FE0C53" w:rsidP="00810A30">
      <w:pPr>
        <w:spacing w:line="360" w:lineRule="auto"/>
        <w:rPr>
          <w:rFonts w:ascii="Garamond" w:hAnsi="Garamond" w:cs="Times New Roman"/>
          <w:sz w:val="24"/>
        </w:rPr>
      </w:pPr>
    </w:p>
    <w:p w14:paraId="538B0DAC" w14:textId="77777777" w:rsidR="00FE0C53" w:rsidRPr="00FE0C53" w:rsidRDefault="00FE0C53" w:rsidP="00810A30">
      <w:pPr>
        <w:spacing w:line="360" w:lineRule="auto"/>
        <w:rPr>
          <w:rFonts w:ascii="Garamond" w:hAnsi="Garamond" w:cs="Times New Roman"/>
          <w:sz w:val="24"/>
        </w:rPr>
      </w:pPr>
    </w:p>
    <w:p w14:paraId="0C0A401F" w14:textId="77777777" w:rsidR="005B369B" w:rsidRPr="00FE0C53" w:rsidRDefault="005B369B" w:rsidP="009916D4">
      <w:pPr>
        <w:spacing w:line="360" w:lineRule="auto"/>
        <w:jc w:val="both"/>
        <w:rPr>
          <w:rFonts w:ascii="Garamond" w:hAnsi="Garamond" w:cs="Times New Roman"/>
          <w:sz w:val="24"/>
        </w:rPr>
      </w:pPr>
    </w:p>
    <w:p w14:paraId="097DFEFC" w14:textId="77777777" w:rsidR="0049705A" w:rsidRPr="00FE0C53" w:rsidRDefault="0049705A" w:rsidP="009916D4">
      <w:pPr>
        <w:spacing w:line="360" w:lineRule="auto"/>
        <w:jc w:val="both"/>
        <w:rPr>
          <w:rFonts w:ascii="Garamond" w:hAnsi="Garamond" w:cs="Times New Roman"/>
          <w:sz w:val="24"/>
        </w:rPr>
      </w:pPr>
    </w:p>
    <w:p w14:paraId="7C91C37D" w14:textId="77777777" w:rsidR="00340536" w:rsidRPr="00FE0C53" w:rsidRDefault="00340536" w:rsidP="00340536">
      <w:pPr>
        <w:spacing w:line="360" w:lineRule="auto"/>
        <w:rPr>
          <w:rFonts w:ascii="Garamond" w:hAnsi="Garamond" w:cs="Times New Roman"/>
          <w:sz w:val="24"/>
        </w:rPr>
      </w:pPr>
    </w:p>
    <w:p w14:paraId="7F059109" w14:textId="41ABB528" w:rsidR="0049705A" w:rsidRPr="00FE0C53" w:rsidRDefault="0049705A">
      <w:pPr>
        <w:rPr>
          <w:rFonts w:ascii="Garamond" w:hAnsi="Garamond" w:cs="Times New Roman"/>
          <w:sz w:val="24"/>
        </w:rPr>
      </w:pPr>
      <w:r w:rsidRPr="00FE0C53">
        <w:rPr>
          <w:rFonts w:ascii="Garamond" w:hAnsi="Garamond" w:cs="Times New Roman"/>
          <w:sz w:val="24"/>
        </w:rPr>
        <w:br w:type="page"/>
      </w:r>
    </w:p>
    <w:p w14:paraId="73518E6E" w14:textId="7857DD66" w:rsidR="00340536" w:rsidRPr="0049705A" w:rsidRDefault="0049705A" w:rsidP="0049705A">
      <w:pPr>
        <w:pStyle w:val="Heading1"/>
        <w:spacing w:before="0" w:line="360" w:lineRule="auto"/>
        <w:rPr>
          <w:rFonts w:ascii="Garamond" w:hAnsi="Garamond"/>
          <w:sz w:val="24"/>
          <w:szCs w:val="24"/>
        </w:rPr>
      </w:pPr>
      <w:r w:rsidRPr="0049705A">
        <w:rPr>
          <w:rFonts w:ascii="Garamond" w:hAnsi="Garamond"/>
          <w:sz w:val="24"/>
          <w:szCs w:val="24"/>
        </w:rPr>
        <w:t>Subaltern 1NC Shell</w:t>
      </w:r>
    </w:p>
    <w:p w14:paraId="52B641B1" w14:textId="77777777" w:rsidR="0049705A" w:rsidRPr="0049705A" w:rsidRDefault="0049705A" w:rsidP="00340536">
      <w:pPr>
        <w:spacing w:line="360" w:lineRule="auto"/>
        <w:rPr>
          <w:rFonts w:ascii="Garamond" w:hAnsi="Garamond" w:cs="Times New Roman"/>
          <w:sz w:val="10"/>
          <w:szCs w:val="10"/>
        </w:rPr>
      </w:pPr>
    </w:p>
    <w:p w14:paraId="35031651" w14:textId="28222CE5" w:rsidR="0049705A" w:rsidRPr="005B369B" w:rsidRDefault="00F1150F" w:rsidP="002A33B2">
      <w:pPr>
        <w:spacing w:line="360" w:lineRule="auto"/>
        <w:jc w:val="both"/>
        <w:rPr>
          <w:rFonts w:ascii="Garamond" w:hAnsi="Garamond" w:cs="Times New Roman"/>
          <w:sz w:val="24"/>
        </w:rPr>
      </w:pPr>
      <w:r w:rsidRPr="005B369B">
        <w:rPr>
          <w:rFonts w:ascii="Garamond" w:hAnsi="Garamond" w:cs="Times New Roman"/>
          <w:sz w:val="24"/>
        </w:rPr>
        <w:t xml:space="preserve">The affirmative’s view of the other is flawed – something to be mapped yet radically unknowable – one that is dangerous but also alluring.  Their call for the ballot is frightening – it transforms the ballot into a symbol of a prize of Otherness while erasing the subaltern.  They view the subaltern through a critical lens while sitting comfortably in this air conditions simulacrum we call the debate round.  This form of knowledge production is a façade of neutrality – it is instead the lynchpin of the Western intellectual subject.  Any type of the argument the affirmative makes that claims the subaltern would be on board with their project relies on the same logic that reinforces conceptions of the inferior other.  </w:t>
      </w:r>
      <w:proofErr w:type="spellStart"/>
      <w:r w:rsidRPr="005B369B">
        <w:rPr>
          <w:rFonts w:ascii="Garamond" w:hAnsi="Garamond" w:cs="Times New Roman"/>
          <w:b/>
          <w:sz w:val="24"/>
        </w:rPr>
        <w:t>Spivak</w:t>
      </w:r>
      <w:proofErr w:type="spellEnd"/>
      <w:r w:rsidR="00150F2D">
        <w:rPr>
          <w:rStyle w:val="FootnoteReference"/>
          <w:rFonts w:ascii="Garamond" w:hAnsi="Garamond" w:cs="Times New Roman"/>
          <w:b/>
          <w:sz w:val="24"/>
        </w:rPr>
        <w:footnoteReference w:id="8"/>
      </w:r>
      <w:r w:rsidRPr="005B369B">
        <w:rPr>
          <w:rFonts w:ascii="Garamond" w:hAnsi="Garamond" w:cs="Times New Roman"/>
          <w:sz w:val="24"/>
        </w:rPr>
        <w:t xml:space="preserve"> explains,</w:t>
      </w:r>
    </w:p>
    <w:p w14:paraId="3350EDAB" w14:textId="77777777" w:rsidR="00F1150F" w:rsidRPr="0027499C" w:rsidRDefault="00F1150F" w:rsidP="0027499C">
      <w:pPr>
        <w:spacing w:line="360" w:lineRule="auto"/>
        <w:rPr>
          <w:rFonts w:ascii="Garamond" w:hAnsi="Garamond" w:cs="Times New Roman"/>
          <w:b/>
          <w:sz w:val="10"/>
          <w:szCs w:val="10"/>
        </w:rPr>
      </w:pPr>
    </w:p>
    <w:p w14:paraId="12B09A9C" w14:textId="6414845F" w:rsidR="00F1150F" w:rsidRPr="0027499C" w:rsidRDefault="00F1150F" w:rsidP="0027499C">
      <w:pPr>
        <w:spacing w:line="360" w:lineRule="auto"/>
        <w:jc w:val="both"/>
        <w:rPr>
          <w:rFonts w:ascii="Garamond" w:hAnsi="Garamond"/>
          <w:sz w:val="24"/>
          <w:u w:val="single"/>
        </w:rPr>
      </w:pPr>
      <w:r w:rsidRPr="0027499C">
        <w:rPr>
          <w:rFonts w:ascii="Garamond" w:hAnsi="Garamond"/>
          <w:sz w:val="10"/>
          <w:szCs w:val="10"/>
        </w:rPr>
        <w:t>SOME OF THE most</w:t>
      </w:r>
      <w:r w:rsidRPr="0027499C">
        <w:rPr>
          <w:rFonts w:ascii="Garamond" w:hAnsi="Garamond"/>
          <w:sz w:val="24"/>
          <w:u w:val="single"/>
        </w:rPr>
        <w:t xml:space="preserve"> </w:t>
      </w:r>
      <w:r w:rsidR="0027499C">
        <w:rPr>
          <w:rFonts w:ascii="Garamond" w:hAnsi="Garamond"/>
          <w:sz w:val="24"/>
          <w:highlight w:val="cyan"/>
          <w:u w:val="single"/>
        </w:rPr>
        <w:t>[</w:t>
      </w:r>
      <w:proofErr w:type="gramStart"/>
      <w:r w:rsidR="0027499C" w:rsidRPr="0027499C">
        <w:rPr>
          <w:rFonts w:ascii="Garamond" w:hAnsi="Garamond"/>
          <w:b/>
          <w:sz w:val="24"/>
          <w:highlight w:val="cyan"/>
          <w:u w:val="single"/>
        </w:rPr>
        <w:t>R]</w:t>
      </w:r>
      <w:proofErr w:type="spellStart"/>
      <w:r w:rsidRPr="0027499C">
        <w:rPr>
          <w:rFonts w:ascii="Garamond" w:hAnsi="Garamond"/>
          <w:b/>
          <w:sz w:val="24"/>
          <w:highlight w:val="cyan"/>
          <w:u w:val="single"/>
        </w:rPr>
        <w:t>adical</w:t>
      </w:r>
      <w:proofErr w:type="spellEnd"/>
      <w:proofErr w:type="gramEnd"/>
      <w:r w:rsidRPr="0027499C">
        <w:rPr>
          <w:rFonts w:ascii="Garamond" w:hAnsi="Garamond"/>
          <w:b/>
          <w:sz w:val="24"/>
          <w:highlight w:val="cyan"/>
          <w:u w:val="single"/>
        </w:rPr>
        <w:t xml:space="preserve"> criticism coming out of the West</w:t>
      </w:r>
      <w:r w:rsidRPr="0027499C">
        <w:rPr>
          <w:rFonts w:ascii="Garamond" w:hAnsi="Garamond"/>
          <w:sz w:val="24"/>
          <w:u w:val="single"/>
        </w:rPr>
        <w:t xml:space="preserve"> </w:t>
      </w:r>
      <w:r w:rsidRPr="0027499C">
        <w:rPr>
          <w:rFonts w:ascii="Garamond" w:hAnsi="Garamond"/>
          <w:sz w:val="10"/>
          <w:szCs w:val="10"/>
        </w:rPr>
        <w:t xml:space="preserve">today </w:t>
      </w:r>
      <w:r w:rsidRPr="0027499C">
        <w:rPr>
          <w:rFonts w:ascii="Garamond" w:hAnsi="Garamond"/>
          <w:b/>
          <w:sz w:val="24"/>
          <w:highlight w:val="cyan"/>
          <w:u w:val="single"/>
        </w:rPr>
        <w:t>is the result of an interested desire to conserve the</w:t>
      </w:r>
      <w:r w:rsidRPr="0027499C">
        <w:rPr>
          <w:rFonts w:ascii="Garamond" w:hAnsi="Garamond"/>
          <w:sz w:val="24"/>
          <w:highlight w:val="cyan"/>
          <w:u w:val="single"/>
        </w:rPr>
        <w:t xml:space="preserve"> </w:t>
      </w:r>
      <w:r w:rsidRPr="0027499C">
        <w:rPr>
          <w:rFonts w:ascii="Garamond" w:hAnsi="Garamond"/>
          <w:sz w:val="10"/>
          <w:szCs w:val="10"/>
        </w:rPr>
        <w:t xml:space="preserve">subject of the West, or </w:t>
      </w:r>
      <w:r w:rsidRPr="0027499C">
        <w:rPr>
          <w:rFonts w:ascii="Garamond" w:hAnsi="Garamond"/>
          <w:b/>
          <w:sz w:val="24"/>
          <w:highlight w:val="cyan"/>
          <w:u w:val="single"/>
        </w:rPr>
        <w:t>the West as Subject. The theory of pluralized ‘subject-effects’ gives an illusion of undermining subjective sovereignty while</w:t>
      </w:r>
      <w:r w:rsidRPr="0027499C">
        <w:rPr>
          <w:rFonts w:ascii="Garamond" w:hAnsi="Garamond"/>
          <w:sz w:val="24"/>
          <w:u w:val="single"/>
        </w:rPr>
        <w:t xml:space="preserve"> </w:t>
      </w:r>
      <w:r w:rsidRPr="0027499C">
        <w:rPr>
          <w:rFonts w:ascii="Garamond" w:hAnsi="Garamond"/>
          <w:sz w:val="10"/>
          <w:szCs w:val="10"/>
        </w:rPr>
        <w:t xml:space="preserve">often </w:t>
      </w:r>
      <w:r w:rsidRPr="0027499C">
        <w:rPr>
          <w:rFonts w:ascii="Garamond" w:hAnsi="Garamond"/>
          <w:b/>
          <w:sz w:val="24"/>
          <w:highlight w:val="cyan"/>
          <w:u w:val="single"/>
        </w:rPr>
        <w:t>providing a cover for this subject of knowledge</w:t>
      </w:r>
      <w:r w:rsidRPr="0027499C">
        <w:rPr>
          <w:rFonts w:ascii="Garamond" w:hAnsi="Garamond"/>
          <w:sz w:val="24"/>
        </w:rPr>
        <w:t xml:space="preserve">. </w:t>
      </w:r>
      <w:r w:rsidRPr="0027499C">
        <w:rPr>
          <w:rFonts w:ascii="Garamond" w:hAnsi="Garamond"/>
          <w:sz w:val="10"/>
          <w:szCs w:val="10"/>
        </w:rPr>
        <w:t xml:space="preserve">Although the </w:t>
      </w:r>
      <w:proofErr w:type="gramStart"/>
      <w:r w:rsidRPr="0027499C">
        <w:rPr>
          <w:rFonts w:ascii="Garamond" w:hAnsi="Garamond"/>
          <w:sz w:val="10"/>
          <w:szCs w:val="10"/>
        </w:rPr>
        <w:t xml:space="preserve">history of Europe as Subject is </w:t>
      </w:r>
      <w:proofErr w:type="spellStart"/>
      <w:r w:rsidRPr="0027499C">
        <w:rPr>
          <w:rFonts w:ascii="Garamond" w:hAnsi="Garamond"/>
          <w:sz w:val="10"/>
          <w:szCs w:val="10"/>
        </w:rPr>
        <w:t>narrativized</w:t>
      </w:r>
      <w:proofErr w:type="spellEnd"/>
      <w:r w:rsidRPr="0027499C">
        <w:rPr>
          <w:rFonts w:ascii="Garamond" w:hAnsi="Garamond"/>
          <w:sz w:val="10"/>
          <w:szCs w:val="10"/>
        </w:rPr>
        <w:t xml:space="preserve"> by the law, political economy, and ideology of the West</w:t>
      </w:r>
      <w:proofErr w:type="gramEnd"/>
      <w:r w:rsidRPr="0027499C">
        <w:rPr>
          <w:rFonts w:ascii="Garamond" w:hAnsi="Garamond"/>
          <w:sz w:val="10"/>
          <w:szCs w:val="10"/>
        </w:rPr>
        <w:t xml:space="preserve">, </w:t>
      </w:r>
      <w:r w:rsidRPr="0027499C">
        <w:rPr>
          <w:rFonts w:ascii="Garamond" w:hAnsi="Garamond"/>
          <w:b/>
          <w:sz w:val="24"/>
          <w:highlight w:val="cyan"/>
          <w:u w:val="single"/>
        </w:rPr>
        <w:t>this concealed Subject pretends it has ‘no geo-political determinations.’ The</w:t>
      </w:r>
      <w:r w:rsidRPr="0027499C">
        <w:rPr>
          <w:rFonts w:ascii="Garamond" w:hAnsi="Garamond"/>
          <w:sz w:val="24"/>
        </w:rPr>
        <w:t xml:space="preserve"> </w:t>
      </w:r>
      <w:r w:rsidRPr="0027499C">
        <w:rPr>
          <w:rFonts w:ascii="Garamond" w:hAnsi="Garamond"/>
          <w:sz w:val="10"/>
          <w:szCs w:val="10"/>
        </w:rPr>
        <w:t xml:space="preserve">much publicized </w:t>
      </w:r>
      <w:r w:rsidRPr="0027499C">
        <w:rPr>
          <w:rFonts w:ascii="Garamond" w:hAnsi="Garamond"/>
          <w:b/>
          <w:sz w:val="24"/>
          <w:highlight w:val="cyan"/>
          <w:u w:val="single"/>
        </w:rPr>
        <w:t>critique of the sovereign subject</w:t>
      </w:r>
      <w:r w:rsidRPr="0027499C">
        <w:rPr>
          <w:rFonts w:ascii="Garamond" w:hAnsi="Garamond"/>
          <w:sz w:val="24"/>
          <w:u w:val="single"/>
        </w:rPr>
        <w:t xml:space="preserve"> </w:t>
      </w:r>
      <w:r w:rsidRPr="0027499C">
        <w:rPr>
          <w:rFonts w:ascii="Garamond" w:hAnsi="Garamond"/>
          <w:sz w:val="10"/>
          <w:szCs w:val="10"/>
        </w:rPr>
        <w:t xml:space="preserve">thus </w:t>
      </w:r>
      <w:r w:rsidRPr="0027499C">
        <w:rPr>
          <w:rFonts w:ascii="Garamond" w:hAnsi="Garamond"/>
          <w:b/>
          <w:sz w:val="10"/>
          <w:szCs w:val="10"/>
        </w:rPr>
        <w:t xml:space="preserve">actually </w:t>
      </w:r>
      <w:r w:rsidRPr="0027499C">
        <w:rPr>
          <w:rFonts w:ascii="Garamond" w:hAnsi="Garamond"/>
          <w:b/>
          <w:sz w:val="24"/>
          <w:highlight w:val="cyan"/>
          <w:u w:val="single"/>
        </w:rPr>
        <w:t xml:space="preserve">inaugurates a </w:t>
      </w:r>
      <w:proofErr w:type="gramStart"/>
      <w:r w:rsidRPr="0027499C">
        <w:rPr>
          <w:rFonts w:ascii="Garamond" w:hAnsi="Garamond"/>
          <w:b/>
          <w:sz w:val="24"/>
          <w:highlight w:val="cyan"/>
          <w:u w:val="single"/>
        </w:rPr>
        <w:t>Subject</w:t>
      </w:r>
      <w:r w:rsidRPr="0027499C">
        <w:rPr>
          <w:rFonts w:ascii="Garamond" w:hAnsi="Garamond"/>
          <w:sz w:val="10"/>
          <w:szCs w:val="10"/>
        </w:rPr>
        <w:t>.</w:t>
      </w:r>
      <w:proofErr w:type="gramEnd"/>
      <w:r w:rsidRPr="0027499C">
        <w:rPr>
          <w:rFonts w:ascii="Garamond" w:hAnsi="Garamond"/>
          <w:sz w:val="10"/>
          <w:szCs w:val="10"/>
        </w:rPr>
        <w:t xml:space="preserve"> . . . </w:t>
      </w:r>
      <w:r w:rsidRPr="0027499C">
        <w:rPr>
          <w:rFonts w:ascii="Garamond" w:hAnsi="Garamond"/>
          <w:b/>
          <w:sz w:val="24"/>
          <w:highlight w:val="cyan"/>
          <w:u w:val="single"/>
        </w:rPr>
        <w:t>This</w:t>
      </w:r>
      <w:r w:rsidRPr="0027499C">
        <w:rPr>
          <w:rFonts w:ascii="Garamond" w:hAnsi="Garamond"/>
          <w:sz w:val="24"/>
          <w:u w:val="single"/>
        </w:rPr>
        <w:t xml:space="preserve"> </w:t>
      </w:r>
      <w:r w:rsidRPr="0027499C">
        <w:rPr>
          <w:rFonts w:ascii="Garamond" w:hAnsi="Garamond"/>
          <w:sz w:val="10"/>
          <w:szCs w:val="10"/>
        </w:rPr>
        <w:t>S/</w:t>
      </w:r>
      <w:r w:rsidRPr="0027499C">
        <w:rPr>
          <w:rFonts w:ascii="Garamond" w:hAnsi="Garamond"/>
          <w:b/>
          <w:sz w:val="24"/>
          <w:highlight w:val="cyan"/>
          <w:u w:val="single"/>
        </w:rPr>
        <w:t>subject</w:t>
      </w:r>
      <w:r w:rsidRPr="0027499C">
        <w:rPr>
          <w:rFonts w:ascii="Garamond" w:hAnsi="Garamond"/>
          <w:sz w:val="24"/>
          <w:u w:val="single"/>
        </w:rPr>
        <w:t xml:space="preserve">, </w:t>
      </w:r>
      <w:r w:rsidRPr="0027499C">
        <w:rPr>
          <w:rFonts w:ascii="Garamond" w:hAnsi="Garamond"/>
          <w:sz w:val="10"/>
          <w:szCs w:val="10"/>
        </w:rPr>
        <w:t xml:space="preserve">curiously </w:t>
      </w:r>
      <w:r w:rsidRPr="0027499C">
        <w:rPr>
          <w:rFonts w:ascii="Garamond" w:hAnsi="Garamond"/>
          <w:b/>
          <w:sz w:val="24"/>
          <w:highlight w:val="cyan"/>
          <w:u w:val="single"/>
        </w:rPr>
        <w:t xml:space="preserve">sewn together into a transparency by </w:t>
      </w:r>
      <w:proofErr w:type="spellStart"/>
      <w:r w:rsidRPr="0027499C">
        <w:rPr>
          <w:rFonts w:ascii="Garamond" w:hAnsi="Garamond"/>
          <w:b/>
          <w:sz w:val="24"/>
          <w:highlight w:val="cyan"/>
          <w:u w:val="single"/>
        </w:rPr>
        <w:t>denegations</w:t>
      </w:r>
      <w:proofErr w:type="spellEnd"/>
      <w:r w:rsidRPr="0027499C">
        <w:rPr>
          <w:rFonts w:ascii="Garamond" w:hAnsi="Garamond"/>
          <w:b/>
          <w:sz w:val="24"/>
          <w:highlight w:val="cyan"/>
          <w:u w:val="single"/>
        </w:rPr>
        <w:t>, belongs to the exploiters’ side</w:t>
      </w:r>
      <w:r w:rsidRPr="0027499C">
        <w:rPr>
          <w:rFonts w:ascii="Garamond" w:hAnsi="Garamond"/>
          <w:sz w:val="24"/>
          <w:u w:val="single"/>
        </w:rPr>
        <w:t xml:space="preserve"> </w:t>
      </w:r>
      <w:r w:rsidRPr="0027499C">
        <w:rPr>
          <w:rFonts w:ascii="Garamond" w:hAnsi="Garamond"/>
          <w:sz w:val="10"/>
          <w:szCs w:val="10"/>
        </w:rPr>
        <w:t xml:space="preserve">of the international division of labor. </w:t>
      </w:r>
      <w:r w:rsidRPr="0027499C">
        <w:rPr>
          <w:rFonts w:ascii="Garamond" w:hAnsi="Garamond"/>
          <w:b/>
          <w:sz w:val="24"/>
          <w:highlight w:val="cyan"/>
          <w:u w:val="single"/>
        </w:rPr>
        <w:t>It is impossible for contemporary</w:t>
      </w:r>
      <w:r w:rsidRPr="0027499C">
        <w:rPr>
          <w:rFonts w:ascii="Garamond" w:hAnsi="Garamond"/>
          <w:sz w:val="24"/>
        </w:rPr>
        <w:t xml:space="preserve"> </w:t>
      </w:r>
      <w:r w:rsidRPr="0027499C">
        <w:rPr>
          <w:rFonts w:ascii="Garamond" w:hAnsi="Garamond"/>
          <w:sz w:val="10"/>
          <w:szCs w:val="10"/>
        </w:rPr>
        <w:t>French</w:t>
      </w:r>
      <w:r w:rsidRPr="0027499C">
        <w:rPr>
          <w:rFonts w:ascii="Garamond" w:hAnsi="Garamond"/>
          <w:sz w:val="24"/>
        </w:rPr>
        <w:t xml:space="preserve"> </w:t>
      </w:r>
      <w:r w:rsidRPr="0027499C">
        <w:rPr>
          <w:rFonts w:ascii="Garamond" w:hAnsi="Garamond"/>
          <w:b/>
          <w:sz w:val="24"/>
          <w:highlight w:val="cyan"/>
          <w:u w:val="single"/>
        </w:rPr>
        <w:t>intellectuals to imagine the</w:t>
      </w:r>
      <w:r w:rsidRPr="0027499C">
        <w:rPr>
          <w:rFonts w:ascii="Garamond" w:hAnsi="Garamond"/>
          <w:sz w:val="24"/>
          <w:u w:val="single"/>
        </w:rPr>
        <w:t xml:space="preserve"> </w:t>
      </w:r>
      <w:r w:rsidRPr="0027499C">
        <w:rPr>
          <w:rFonts w:ascii="Garamond" w:hAnsi="Garamond"/>
          <w:sz w:val="10"/>
          <w:szCs w:val="10"/>
        </w:rPr>
        <w:t>kind of</w:t>
      </w:r>
      <w:r w:rsidRPr="0027499C">
        <w:rPr>
          <w:rFonts w:ascii="Garamond" w:hAnsi="Garamond"/>
          <w:sz w:val="24"/>
          <w:u w:val="single"/>
        </w:rPr>
        <w:t xml:space="preserve"> </w:t>
      </w:r>
      <w:r w:rsidRPr="0027499C">
        <w:rPr>
          <w:rFonts w:ascii="Garamond" w:hAnsi="Garamond"/>
          <w:b/>
          <w:sz w:val="24"/>
          <w:highlight w:val="cyan"/>
          <w:u w:val="single"/>
        </w:rPr>
        <w:t>Power and Desire that would inhabit the</w:t>
      </w:r>
      <w:r w:rsidRPr="0027499C">
        <w:rPr>
          <w:rFonts w:ascii="Garamond" w:hAnsi="Garamond"/>
          <w:sz w:val="24"/>
          <w:u w:val="single"/>
        </w:rPr>
        <w:t xml:space="preserve"> </w:t>
      </w:r>
      <w:r w:rsidRPr="0027499C">
        <w:rPr>
          <w:rFonts w:ascii="Garamond" w:hAnsi="Garamond"/>
          <w:sz w:val="10"/>
          <w:szCs w:val="10"/>
        </w:rPr>
        <w:t>unnamed</w:t>
      </w:r>
      <w:r w:rsidRPr="0027499C">
        <w:rPr>
          <w:rFonts w:ascii="Garamond" w:hAnsi="Garamond"/>
          <w:sz w:val="24"/>
          <w:u w:val="single"/>
        </w:rPr>
        <w:t xml:space="preserve"> </w:t>
      </w:r>
      <w:r w:rsidRPr="0027499C">
        <w:rPr>
          <w:rFonts w:ascii="Garamond" w:hAnsi="Garamond"/>
          <w:b/>
          <w:sz w:val="24"/>
          <w:highlight w:val="cyan"/>
          <w:u w:val="single"/>
        </w:rPr>
        <w:t>subject of the Other</w:t>
      </w:r>
      <w:r w:rsidRPr="0027499C">
        <w:rPr>
          <w:rFonts w:ascii="Garamond" w:hAnsi="Garamond"/>
          <w:sz w:val="24"/>
        </w:rPr>
        <w:t xml:space="preserve"> </w:t>
      </w:r>
      <w:r w:rsidRPr="0027499C">
        <w:rPr>
          <w:rFonts w:ascii="Garamond" w:hAnsi="Garamond"/>
          <w:sz w:val="10"/>
          <w:szCs w:val="10"/>
        </w:rPr>
        <w:t>of Europe. It is not only that everything they read, critical or uncritical, is caught within the debate of the production of that Other, supporting or critiquing the constitution of the Subject as Europe. It is also that,</w:t>
      </w:r>
      <w:r w:rsidRPr="0027499C">
        <w:rPr>
          <w:rFonts w:ascii="Garamond" w:hAnsi="Garamond"/>
          <w:sz w:val="24"/>
        </w:rPr>
        <w:t xml:space="preserve"> </w:t>
      </w:r>
      <w:r w:rsidRPr="0027499C">
        <w:rPr>
          <w:rFonts w:ascii="Garamond" w:hAnsi="Garamond"/>
          <w:sz w:val="10"/>
          <w:szCs w:val="10"/>
        </w:rPr>
        <w:t xml:space="preserve">in the constitution of that Other of Europe, great care was taken to obliterate the textual ingredients with which such a subject could </w:t>
      </w:r>
      <w:proofErr w:type="spellStart"/>
      <w:r w:rsidRPr="0027499C">
        <w:rPr>
          <w:rFonts w:ascii="Garamond" w:hAnsi="Garamond"/>
          <w:sz w:val="10"/>
          <w:szCs w:val="10"/>
        </w:rPr>
        <w:t>cathect</w:t>
      </w:r>
      <w:proofErr w:type="spellEnd"/>
      <w:r w:rsidRPr="0027499C">
        <w:rPr>
          <w:rFonts w:ascii="Garamond" w:hAnsi="Garamond"/>
          <w:sz w:val="10"/>
          <w:szCs w:val="10"/>
        </w:rPr>
        <w:t xml:space="preserve">, could occupy (invest?) its itinerary — not only by ideological and scientiﬁc production, but also by the institution of the </w:t>
      </w:r>
      <w:proofErr w:type="gramStart"/>
      <w:r w:rsidRPr="0027499C">
        <w:rPr>
          <w:rFonts w:ascii="Garamond" w:hAnsi="Garamond"/>
          <w:sz w:val="10"/>
          <w:szCs w:val="10"/>
        </w:rPr>
        <w:t>law.</w:t>
      </w:r>
      <w:proofErr w:type="gramEnd"/>
      <w:r w:rsidRPr="0027499C">
        <w:rPr>
          <w:rFonts w:ascii="Garamond" w:hAnsi="Garamond"/>
          <w:sz w:val="10"/>
          <w:szCs w:val="10"/>
        </w:rPr>
        <w:t xml:space="preserve"> . . . In the face of the possibility that</w:t>
      </w:r>
      <w:r w:rsidRPr="0027499C">
        <w:rPr>
          <w:rFonts w:ascii="Garamond" w:hAnsi="Garamond"/>
          <w:sz w:val="24"/>
        </w:rPr>
        <w:t xml:space="preserve"> </w:t>
      </w:r>
      <w:r w:rsidRPr="0027499C">
        <w:rPr>
          <w:rFonts w:ascii="Garamond" w:hAnsi="Garamond"/>
          <w:b/>
          <w:sz w:val="24"/>
          <w:highlight w:val="cyan"/>
          <w:u w:val="single"/>
        </w:rPr>
        <w:t>the intellectual is complicit in the</w:t>
      </w:r>
      <w:r w:rsidRPr="0027499C">
        <w:rPr>
          <w:rFonts w:ascii="Garamond" w:hAnsi="Garamond"/>
          <w:sz w:val="24"/>
          <w:u w:val="single"/>
        </w:rPr>
        <w:t xml:space="preserve"> </w:t>
      </w:r>
      <w:r w:rsidRPr="0027499C">
        <w:rPr>
          <w:rFonts w:ascii="Garamond" w:hAnsi="Garamond"/>
          <w:sz w:val="10"/>
          <w:szCs w:val="10"/>
        </w:rPr>
        <w:t>persistent</w:t>
      </w:r>
      <w:r w:rsidRPr="0027499C">
        <w:rPr>
          <w:rFonts w:ascii="Garamond" w:hAnsi="Garamond"/>
          <w:sz w:val="24"/>
          <w:u w:val="single"/>
        </w:rPr>
        <w:t xml:space="preserve"> </w:t>
      </w:r>
      <w:r w:rsidRPr="0027499C">
        <w:rPr>
          <w:rFonts w:ascii="Garamond" w:hAnsi="Garamond"/>
          <w:b/>
          <w:sz w:val="24"/>
          <w:highlight w:val="cyan"/>
          <w:u w:val="single"/>
        </w:rPr>
        <w:t>constitution of Other as the Self’s shadow</w:t>
      </w:r>
      <w:r w:rsidRPr="0027499C">
        <w:rPr>
          <w:rFonts w:ascii="Garamond" w:hAnsi="Garamond"/>
          <w:sz w:val="10"/>
          <w:szCs w:val="10"/>
        </w:rPr>
        <w:t xml:space="preserve">, a possibility of political practice for the </w:t>
      </w:r>
      <w:proofErr w:type="spellStart"/>
      <w:r w:rsidRPr="0027499C">
        <w:rPr>
          <w:rFonts w:ascii="Garamond" w:hAnsi="Garamond"/>
          <w:sz w:val="10"/>
          <w:szCs w:val="10"/>
        </w:rPr>
        <w:t>intel</w:t>
      </w:r>
      <w:proofErr w:type="spellEnd"/>
      <w:r w:rsidRPr="0027499C">
        <w:rPr>
          <w:rFonts w:ascii="Garamond" w:hAnsi="Garamond"/>
          <w:sz w:val="10"/>
          <w:szCs w:val="10"/>
        </w:rPr>
        <w:t xml:space="preserve">- </w:t>
      </w:r>
      <w:proofErr w:type="spellStart"/>
      <w:r w:rsidRPr="0027499C">
        <w:rPr>
          <w:rFonts w:ascii="Garamond" w:hAnsi="Garamond"/>
          <w:sz w:val="10"/>
          <w:szCs w:val="10"/>
        </w:rPr>
        <w:t>lectual</w:t>
      </w:r>
      <w:proofErr w:type="spellEnd"/>
      <w:r w:rsidRPr="0027499C">
        <w:rPr>
          <w:rFonts w:ascii="Garamond" w:hAnsi="Garamond"/>
          <w:sz w:val="10"/>
          <w:szCs w:val="10"/>
        </w:rPr>
        <w:t xml:space="preserve"> would be to put the economic ‘under erasure,’ to see the economic factor as irreducible as it </w:t>
      </w:r>
      <w:proofErr w:type="spellStart"/>
      <w:r w:rsidRPr="0027499C">
        <w:rPr>
          <w:rFonts w:ascii="Garamond" w:hAnsi="Garamond"/>
          <w:sz w:val="10"/>
          <w:szCs w:val="10"/>
        </w:rPr>
        <w:t>reinscribes</w:t>
      </w:r>
      <w:proofErr w:type="spellEnd"/>
      <w:r w:rsidRPr="0027499C">
        <w:rPr>
          <w:rFonts w:ascii="Garamond" w:hAnsi="Garamond"/>
          <w:sz w:val="10"/>
          <w:szCs w:val="10"/>
        </w:rPr>
        <w:t xml:space="preserve"> the social text, even as it is erased, however imperfectly, when it claims to be the ﬁnal determinant or the transcendental signiﬁed.</w:t>
      </w:r>
      <w:r w:rsidRPr="0027499C">
        <w:rPr>
          <w:rFonts w:ascii="Garamond" w:hAnsi="Garamond"/>
          <w:sz w:val="24"/>
          <w:u w:val="single"/>
        </w:rPr>
        <w:t xml:space="preserve"> </w:t>
      </w:r>
      <w:r w:rsidRPr="0027499C">
        <w:rPr>
          <w:rFonts w:ascii="Garamond" w:hAnsi="Garamond"/>
          <w:b/>
          <w:sz w:val="24"/>
          <w:highlight w:val="cyan"/>
          <w:u w:val="single"/>
        </w:rPr>
        <w:t>The clearest</w:t>
      </w:r>
      <w:r w:rsidRPr="0027499C">
        <w:rPr>
          <w:rFonts w:ascii="Garamond" w:hAnsi="Garamond"/>
          <w:sz w:val="24"/>
          <w:u w:val="single"/>
        </w:rPr>
        <w:t xml:space="preserve"> </w:t>
      </w:r>
      <w:r w:rsidRPr="0027499C">
        <w:rPr>
          <w:rFonts w:ascii="Garamond" w:hAnsi="Garamond"/>
          <w:sz w:val="10"/>
          <w:szCs w:val="10"/>
        </w:rPr>
        <w:t>available</w:t>
      </w:r>
      <w:r w:rsidRPr="0027499C">
        <w:rPr>
          <w:rFonts w:ascii="Garamond" w:hAnsi="Garamond"/>
          <w:sz w:val="24"/>
          <w:u w:val="single"/>
        </w:rPr>
        <w:t xml:space="preserve"> </w:t>
      </w:r>
      <w:r w:rsidRPr="0027499C">
        <w:rPr>
          <w:rFonts w:ascii="Garamond" w:hAnsi="Garamond"/>
          <w:b/>
          <w:sz w:val="24"/>
          <w:highlight w:val="cyan"/>
          <w:u w:val="single"/>
        </w:rPr>
        <w:t>example</w:t>
      </w:r>
      <w:r w:rsidRPr="0027499C">
        <w:rPr>
          <w:rFonts w:ascii="Garamond" w:hAnsi="Garamond"/>
          <w:sz w:val="24"/>
          <w:highlight w:val="cyan"/>
          <w:u w:val="single"/>
        </w:rPr>
        <w:t xml:space="preserve"> </w:t>
      </w:r>
      <w:r w:rsidRPr="0027499C">
        <w:rPr>
          <w:rFonts w:ascii="Garamond" w:hAnsi="Garamond"/>
          <w:sz w:val="10"/>
          <w:szCs w:val="10"/>
        </w:rPr>
        <w:t>of such epistemic violence</w:t>
      </w:r>
      <w:r w:rsidRPr="0027499C">
        <w:rPr>
          <w:rFonts w:ascii="Garamond" w:hAnsi="Garamond"/>
          <w:sz w:val="24"/>
          <w:u w:val="single"/>
        </w:rPr>
        <w:t xml:space="preserve"> </w:t>
      </w:r>
      <w:r w:rsidRPr="0027499C">
        <w:rPr>
          <w:rFonts w:ascii="Garamond" w:hAnsi="Garamond"/>
          <w:b/>
          <w:sz w:val="24"/>
          <w:highlight w:val="cyan"/>
          <w:u w:val="single"/>
        </w:rPr>
        <w:t>is the remotely orchestrated</w:t>
      </w:r>
      <w:r w:rsidRPr="0027499C">
        <w:rPr>
          <w:rFonts w:ascii="Garamond" w:hAnsi="Garamond"/>
          <w:sz w:val="10"/>
          <w:szCs w:val="10"/>
        </w:rPr>
        <w:t xml:space="preserve">, </w:t>
      </w:r>
      <w:proofErr w:type="spellStart"/>
      <w:r w:rsidRPr="0027499C">
        <w:rPr>
          <w:rFonts w:ascii="Garamond" w:hAnsi="Garamond"/>
          <w:sz w:val="10"/>
          <w:szCs w:val="10"/>
        </w:rPr>
        <w:t>fareflung</w:t>
      </w:r>
      <w:proofErr w:type="spellEnd"/>
      <w:r w:rsidRPr="0027499C">
        <w:rPr>
          <w:rFonts w:ascii="Garamond" w:hAnsi="Garamond"/>
          <w:sz w:val="10"/>
          <w:szCs w:val="10"/>
        </w:rPr>
        <w:t>, and</w:t>
      </w:r>
      <w:r w:rsidRPr="0027499C">
        <w:rPr>
          <w:rFonts w:ascii="Garamond" w:hAnsi="Garamond"/>
          <w:sz w:val="24"/>
          <w:u w:val="single"/>
        </w:rPr>
        <w:t xml:space="preserve"> </w:t>
      </w:r>
      <w:r w:rsidRPr="0027499C">
        <w:rPr>
          <w:rFonts w:ascii="Garamond" w:hAnsi="Garamond"/>
          <w:b/>
          <w:sz w:val="24"/>
          <w:highlight w:val="cyan"/>
          <w:u w:val="single"/>
        </w:rPr>
        <w:t xml:space="preserve">heterogeneous project to constitute the colonial subject as </w:t>
      </w:r>
      <w:proofErr w:type="gramStart"/>
      <w:r w:rsidRPr="0027499C">
        <w:rPr>
          <w:rFonts w:ascii="Garamond" w:hAnsi="Garamond"/>
          <w:b/>
          <w:sz w:val="24"/>
          <w:highlight w:val="cyan"/>
          <w:u w:val="single"/>
        </w:rPr>
        <w:t>Other</w:t>
      </w:r>
      <w:proofErr w:type="gramEnd"/>
      <w:r w:rsidRPr="0027499C">
        <w:rPr>
          <w:rFonts w:ascii="Garamond" w:hAnsi="Garamond"/>
          <w:b/>
          <w:sz w:val="24"/>
        </w:rPr>
        <w:t xml:space="preserve">. </w:t>
      </w:r>
      <w:r w:rsidRPr="0027499C">
        <w:rPr>
          <w:rFonts w:ascii="Garamond" w:hAnsi="Garamond"/>
          <w:b/>
          <w:sz w:val="24"/>
          <w:highlight w:val="cyan"/>
          <w:u w:val="single"/>
        </w:rPr>
        <w:t xml:space="preserve">This </w:t>
      </w:r>
      <w:r w:rsidRPr="0027499C">
        <w:rPr>
          <w:rFonts w:ascii="Garamond" w:hAnsi="Garamond"/>
          <w:sz w:val="10"/>
          <w:szCs w:val="10"/>
        </w:rPr>
        <w:t>project</w:t>
      </w:r>
      <w:r w:rsidRPr="0027499C">
        <w:rPr>
          <w:rFonts w:ascii="Garamond" w:hAnsi="Garamond"/>
          <w:sz w:val="24"/>
          <w:u w:val="single"/>
        </w:rPr>
        <w:t xml:space="preserve"> </w:t>
      </w:r>
      <w:r w:rsidRPr="0027499C">
        <w:rPr>
          <w:rFonts w:ascii="Garamond" w:hAnsi="Garamond"/>
          <w:b/>
          <w:sz w:val="24"/>
          <w:highlight w:val="cyan"/>
          <w:u w:val="single"/>
        </w:rPr>
        <w:t>is</w:t>
      </w:r>
      <w:r w:rsidRPr="0027499C">
        <w:rPr>
          <w:rFonts w:ascii="Garamond" w:hAnsi="Garamond"/>
          <w:sz w:val="24"/>
          <w:u w:val="single"/>
        </w:rPr>
        <w:t xml:space="preserve"> </w:t>
      </w:r>
      <w:r w:rsidRPr="0027499C">
        <w:rPr>
          <w:rFonts w:ascii="Garamond" w:hAnsi="Garamond"/>
          <w:sz w:val="10"/>
          <w:szCs w:val="10"/>
        </w:rPr>
        <w:t>also</w:t>
      </w:r>
      <w:r w:rsidRPr="0027499C">
        <w:rPr>
          <w:rFonts w:ascii="Garamond" w:hAnsi="Garamond"/>
          <w:sz w:val="24"/>
          <w:u w:val="single"/>
        </w:rPr>
        <w:t xml:space="preserve"> </w:t>
      </w:r>
      <w:r w:rsidRPr="0027499C">
        <w:rPr>
          <w:rFonts w:ascii="Garamond" w:hAnsi="Garamond"/>
          <w:b/>
          <w:sz w:val="24"/>
          <w:highlight w:val="cyan"/>
          <w:u w:val="single"/>
        </w:rPr>
        <w:t>the</w:t>
      </w:r>
      <w:r w:rsidRPr="0027499C">
        <w:rPr>
          <w:rFonts w:ascii="Garamond" w:hAnsi="Garamond"/>
          <w:sz w:val="24"/>
          <w:u w:val="single"/>
        </w:rPr>
        <w:t xml:space="preserve"> </w:t>
      </w:r>
      <w:proofErr w:type="spellStart"/>
      <w:r w:rsidRPr="0027499C">
        <w:rPr>
          <w:rFonts w:ascii="Garamond" w:hAnsi="Garamond"/>
          <w:sz w:val="10"/>
          <w:szCs w:val="10"/>
        </w:rPr>
        <w:t>asymetrical</w:t>
      </w:r>
      <w:proofErr w:type="spellEnd"/>
      <w:r w:rsidRPr="0027499C">
        <w:rPr>
          <w:rFonts w:ascii="Garamond" w:hAnsi="Garamond"/>
          <w:sz w:val="24"/>
          <w:u w:val="single"/>
        </w:rPr>
        <w:t xml:space="preserve"> </w:t>
      </w:r>
      <w:r w:rsidRPr="0027499C">
        <w:rPr>
          <w:rFonts w:ascii="Garamond" w:hAnsi="Garamond"/>
          <w:b/>
          <w:sz w:val="24"/>
          <w:highlight w:val="cyan"/>
          <w:u w:val="single"/>
        </w:rPr>
        <w:t xml:space="preserve">obliteration of </w:t>
      </w:r>
      <w:r w:rsidRPr="0027499C">
        <w:rPr>
          <w:rFonts w:ascii="Garamond" w:hAnsi="Garamond"/>
          <w:sz w:val="10"/>
          <w:szCs w:val="10"/>
        </w:rPr>
        <w:t>the trace of</w:t>
      </w:r>
      <w:r w:rsidRPr="0027499C">
        <w:rPr>
          <w:rFonts w:ascii="Garamond" w:hAnsi="Garamond"/>
          <w:b/>
          <w:sz w:val="24"/>
          <w:u w:val="single"/>
        </w:rPr>
        <w:t xml:space="preserve"> </w:t>
      </w:r>
      <w:r w:rsidRPr="0027499C">
        <w:rPr>
          <w:rFonts w:ascii="Garamond" w:hAnsi="Garamond"/>
          <w:b/>
          <w:sz w:val="24"/>
          <w:highlight w:val="cyan"/>
          <w:u w:val="single"/>
        </w:rPr>
        <w:t xml:space="preserve">that </w:t>
      </w:r>
      <w:proofErr w:type="gramStart"/>
      <w:r w:rsidRPr="0027499C">
        <w:rPr>
          <w:rFonts w:ascii="Garamond" w:hAnsi="Garamond"/>
          <w:b/>
          <w:sz w:val="24"/>
          <w:highlight w:val="cyan"/>
          <w:u w:val="single"/>
        </w:rPr>
        <w:t>Other</w:t>
      </w:r>
      <w:proofErr w:type="gramEnd"/>
      <w:r w:rsidRPr="0027499C">
        <w:rPr>
          <w:rFonts w:ascii="Garamond" w:hAnsi="Garamond"/>
          <w:sz w:val="24"/>
          <w:u w:val="single"/>
        </w:rPr>
        <w:t xml:space="preserve"> </w:t>
      </w:r>
      <w:r w:rsidRPr="0027499C">
        <w:rPr>
          <w:rFonts w:ascii="Garamond" w:hAnsi="Garamond"/>
          <w:sz w:val="10"/>
          <w:szCs w:val="10"/>
        </w:rPr>
        <w:t xml:space="preserve">in its precarious Subjectivity. It is well known that Foucault locates epistemic violence, a complete overhaul of the episteme, in the redeﬁnition of sanity at the end of the European eighteenth century. But what if that particular redeﬁnition was only a part of the narrative of history in Europe as well as in the colonies? What if the two projects of epistemic overhaul worked as dislocated and unacknowledged pans </w:t>
      </w:r>
      <w:proofErr w:type="spellStart"/>
      <w:r w:rsidRPr="0027499C">
        <w:rPr>
          <w:rFonts w:ascii="Garamond" w:hAnsi="Garamond"/>
          <w:sz w:val="10"/>
          <w:szCs w:val="10"/>
        </w:rPr>
        <w:t>ofa</w:t>
      </w:r>
      <w:proofErr w:type="spellEnd"/>
      <w:r w:rsidRPr="0027499C">
        <w:rPr>
          <w:rFonts w:ascii="Garamond" w:hAnsi="Garamond"/>
          <w:sz w:val="10"/>
          <w:szCs w:val="10"/>
        </w:rPr>
        <w:t xml:space="preserve"> vast two-handed engine? Perhaps it is no more than to ask that the subtext of the </w:t>
      </w:r>
      <w:proofErr w:type="spellStart"/>
      <w:r w:rsidRPr="0027499C">
        <w:rPr>
          <w:rFonts w:ascii="Garamond" w:hAnsi="Garamond"/>
          <w:sz w:val="10"/>
          <w:szCs w:val="10"/>
        </w:rPr>
        <w:t>palimpsestic</w:t>
      </w:r>
      <w:proofErr w:type="spellEnd"/>
      <w:r w:rsidRPr="0027499C">
        <w:rPr>
          <w:rFonts w:ascii="Garamond" w:hAnsi="Garamond"/>
          <w:sz w:val="10"/>
          <w:szCs w:val="10"/>
        </w:rPr>
        <w:t xml:space="preserve"> </w:t>
      </w:r>
      <w:proofErr w:type="spellStart"/>
      <w:r w:rsidRPr="0027499C">
        <w:rPr>
          <w:rFonts w:ascii="Garamond" w:hAnsi="Garamond"/>
          <w:sz w:val="10"/>
          <w:szCs w:val="10"/>
        </w:rPr>
        <w:t>narra</w:t>
      </w:r>
      <w:proofErr w:type="spellEnd"/>
      <w:r w:rsidRPr="0027499C">
        <w:rPr>
          <w:rFonts w:ascii="Garamond" w:hAnsi="Garamond"/>
          <w:sz w:val="10"/>
          <w:szCs w:val="10"/>
        </w:rPr>
        <w:t xml:space="preserve">- </w:t>
      </w:r>
      <w:proofErr w:type="spellStart"/>
      <w:r w:rsidRPr="0027499C">
        <w:rPr>
          <w:rFonts w:ascii="Garamond" w:hAnsi="Garamond"/>
          <w:sz w:val="10"/>
          <w:szCs w:val="10"/>
        </w:rPr>
        <w:t>tive</w:t>
      </w:r>
      <w:proofErr w:type="spellEnd"/>
      <w:r w:rsidRPr="0027499C">
        <w:rPr>
          <w:rFonts w:ascii="Garamond" w:hAnsi="Garamond"/>
          <w:sz w:val="10"/>
          <w:szCs w:val="10"/>
        </w:rPr>
        <w:t xml:space="preserve"> of imperialism be recognized as ‘subjugated knowledge,’ ‘a whole set of </w:t>
      </w:r>
      <w:proofErr w:type="spellStart"/>
      <w:r w:rsidRPr="0027499C">
        <w:rPr>
          <w:rFonts w:ascii="Garamond" w:hAnsi="Garamond"/>
          <w:sz w:val="10"/>
          <w:szCs w:val="10"/>
        </w:rPr>
        <w:t>knowledges</w:t>
      </w:r>
      <w:proofErr w:type="spellEnd"/>
      <w:r w:rsidRPr="0027499C">
        <w:rPr>
          <w:rFonts w:ascii="Garamond" w:hAnsi="Garamond"/>
          <w:sz w:val="10"/>
          <w:szCs w:val="10"/>
        </w:rPr>
        <w:t xml:space="preserve"> that have been disqualiﬁed as inadequate to their task or </w:t>
      </w:r>
      <w:proofErr w:type="spellStart"/>
      <w:r w:rsidRPr="0027499C">
        <w:rPr>
          <w:rFonts w:ascii="Garamond" w:hAnsi="Garamond"/>
          <w:sz w:val="10"/>
          <w:szCs w:val="10"/>
        </w:rPr>
        <w:t>insufﬁ</w:t>
      </w:r>
      <w:proofErr w:type="spellEnd"/>
      <w:r w:rsidRPr="0027499C">
        <w:rPr>
          <w:rFonts w:ascii="Garamond" w:hAnsi="Garamond"/>
          <w:sz w:val="10"/>
          <w:szCs w:val="10"/>
        </w:rPr>
        <w:t xml:space="preserve">- </w:t>
      </w:r>
      <w:proofErr w:type="spellStart"/>
      <w:r w:rsidRPr="0027499C">
        <w:rPr>
          <w:rFonts w:ascii="Garamond" w:hAnsi="Garamond"/>
          <w:sz w:val="10"/>
          <w:szCs w:val="10"/>
        </w:rPr>
        <w:t>ciently</w:t>
      </w:r>
      <w:proofErr w:type="spellEnd"/>
      <w:r w:rsidRPr="0027499C">
        <w:rPr>
          <w:rFonts w:ascii="Garamond" w:hAnsi="Garamond"/>
          <w:sz w:val="10"/>
          <w:szCs w:val="10"/>
        </w:rPr>
        <w:t xml:space="preserve"> elaborated: naive </w:t>
      </w:r>
      <w:proofErr w:type="spellStart"/>
      <w:r w:rsidRPr="0027499C">
        <w:rPr>
          <w:rFonts w:ascii="Garamond" w:hAnsi="Garamond"/>
          <w:sz w:val="10"/>
          <w:szCs w:val="10"/>
        </w:rPr>
        <w:t>knowledges</w:t>
      </w:r>
      <w:proofErr w:type="spellEnd"/>
      <w:r w:rsidRPr="0027499C">
        <w:rPr>
          <w:rFonts w:ascii="Garamond" w:hAnsi="Garamond"/>
          <w:sz w:val="10"/>
          <w:szCs w:val="10"/>
        </w:rPr>
        <w:t xml:space="preserve">, located low down on the hierarchy, beneath the required level of cognition or </w:t>
      </w:r>
      <w:proofErr w:type="spellStart"/>
      <w:r w:rsidRPr="0027499C">
        <w:rPr>
          <w:rFonts w:ascii="Garamond" w:hAnsi="Garamond"/>
          <w:sz w:val="10"/>
          <w:szCs w:val="10"/>
        </w:rPr>
        <w:t>scientiﬁcity</w:t>
      </w:r>
      <w:proofErr w:type="spellEnd"/>
      <w:r w:rsidRPr="0027499C">
        <w:rPr>
          <w:rFonts w:ascii="Garamond" w:hAnsi="Garamond"/>
          <w:sz w:val="10"/>
          <w:szCs w:val="10"/>
        </w:rPr>
        <w:t xml:space="preserve">‘ (Foucault </w:t>
      </w:r>
      <w:proofErr w:type="spellStart"/>
      <w:r w:rsidRPr="0027499C">
        <w:rPr>
          <w:rFonts w:ascii="Garamond" w:hAnsi="Garamond"/>
          <w:sz w:val="10"/>
          <w:szCs w:val="10"/>
        </w:rPr>
        <w:t>I980</w:t>
      </w:r>
      <w:proofErr w:type="spellEnd"/>
      <w:r w:rsidRPr="0027499C">
        <w:rPr>
          <w:rFonts w:ascii="Garamond" w:hAnsi="Garamond"/>
          <w:sz w:val="10"/>
          <w:szCs w:val="10"/>
        </w:rPr>
        <w:t xml:space="preserve">: 82). This is not to describe ‘the way things really were’ or to privilege the narrative of history as imperialism as the best version of history. It is, rather, to offer an account of how an explanation and narrative of reality was established as the normative </w:t>
      </w:r>
      <w:proofErr w:type="gramStart"/>
      <w:r w:rsidRPr="0027499C">
        <w:rPr>
          <w:rFonts w:ascii="Garamond" w:hAnsi="Garamond"/>
          <w:sz w:val="10"/>
          <w:szCs w:val="10"/>
        </w:rPr>
        <w:t>one.</w:t>
      </w:r>
      <w:proofErr w:type="gramEnd"/>
      <w:r w:rsidRPr="0027499C">
        <w:rPr>
          <w:rFonts w:ascii="Garamond" w:hAnsi="Garamond"/>
          <w:sz w:val="10"/>
          <w:szCs w:val="10"/>
        </w:rPr>
        <w:t xml:space="preserve"> . . .  Let us now move to consider the margins (one can just as well say the silent, silenced center) of the circuit marked out by this epistemic violence, men and women among the illiterate peasantry, the </w:t>
      </w:r>
      <w:proofErr w:type="spellStart"/>
      <w:r w:rsidRPr="0027499C">
        <w:rPr>
          <w:rFonts w:ascii="Garamond" w:hAnsi="Garamond"/>
          <w:sz w:val="10"/>
          <w:szCs w:val="10"/>
        </w:rPr>
        <w:t>tribals</w:t>
      </w:r>
      <w:proofErr w:type="spellEnd"/>
      <w:r w:rsidRPr="0027499C">
        <w:rPr>
          <w:rFonts w:ascii="Garamond" w:hAnsi="Garamond"/>
          <w:sz w:val="10"/>
          <w:szCs w:val="10"/>
        </w:rPr>
        <w:t xml:space="preserve">, </w:t>
      </w:r>
      <w:proofErr w:type="gramStart"/>
      <w:r w:rsidRPr="0027499C">
        <w:rPr>
          <w:rFonts w:ascii="Garamond" w:hAnsi="Garamond"/>
          <w:sz w:val="10"/>
          <w:szCs w:val="10"/>
        </w:rPr>
        <w:t>the</w:t>
      </w:r>
      <w:proofErr w:type="gramEnd"/>
      <w:r w:rsidRPr="0027499C">
        <w:rPr>
          <w:rFonts w:ascii="Garamond" w:hAnsi="Garamond"/>
          <w:sz w:val="10"/>
          <w:szCs w:val="10"/>
        </w:rPr>
        <w:t xml:space="preserve"> lowest strata of the urban </w:t>
      </w:r>
      <w:proofErr w:type="spellStart"/>
      <w:r w:rsidRPr="0027499C">
        <w:rPr>
          <w:rFonts w:ascii="Garamond" w:hAnsi="Garamond"/>
          <w:sz w:val="10"/>
          <w:szCs w:val="10"/>
        </w:rPr>
        <w:t>subproletariat</w:t>
      </w:r>
      <w:proofErr w:type="spellEnd"/>
      <w:r w:rsidRPr="0027499C">
        <w:rPr>
          <w:rFonts w:ascii="Garamond" w:hAnsi="Garamond"/>
          <w:sz w:val="10"/>
          <w:szCs w:val="10"/>
        </w:rPr>
        <w:t>. According to Foucault and Deleuze (in the First World, under the standardization and regimentation of socialized capital, though they do not seem to recognize this) the oppressed, if given the chance (the problem of representation cannot be bypassed here), and on the way to solidarity through alliance politics (a Marxist thematic is at work here) can speak and know their conditions.</w:t>
      </w:r>
      <w:r w:rsidRPr="0027499C">
        <w:rPr>
          <w:rFonts w:ascii="Garamond" w:hAnsi="Garamond"/>
          <w:sz w:val="24"/>
          <w:u w:val="single"/>
        </w:rPr>
        <w:t xml:space="preserve"> </w:t>
      </w:r>
      <w:r w:rsidRPr="0027499C">
        <w:rPr>
          <w:rFonts w:ascii="Garamond" w:hAnsi="Garamond"/>
          <w:b/>
          <w:sz w:val="24"/>
          <w:highlight w:val="cyan"/>
          <w:u w:val="single"/>
        </w:rPr>
        <w:t>We must now confront the following question</w:t>
      </w:r>
      <w:r w:rsidRPr="0027499C">
        <w:rPr>
          <w:rFonts w:ascii="Garamond" w:hAnsi="Garamond"/>
          <w:sz w:val="10"/>
          <w:szCs w:val="10"/>
        </w:rPr>
        <w:t>: On the other side of the international division of labor from socialized capital, inside and outside the circuit of the epistemic violence of imperialist law and education supplementing an earlier economic text,</w:t>
      </w:r>
      <w:r w:rsidRPr="0027499C">
        <w:rPr>
          <w:rFonts w:ascii="Garamond" w:hAnsi="Garamond"/>
          <w:sz w:val="24"/>
          <w:u w:val="single"/>
        </w:rPr>
        <w:t xml:space="preserve"> </w:t>
      </w:r>
      <w:r w:rsidRPr="0027499C">
        <w:rPr>
          <w:rFonts w:ascii="Garamond" w:hAnsi="Garamond"/>
          <w:b/>
          <w:sz w:val="24"/>
          <w:highlight w:val="cyan"/>
          <w:u w:val="single"/>
        </w:rPr>
        <w:t>can the subaltern speak?</w:t>
      </w:r>
      <w:r w:rsidRPr="0027499C">
        <w:rPr>
          <w:rFonts w:ascii="Garamond" w:hAnsi="Garamond"/>
          <w:sz w:val="24"/>
          <w:u w:val="single"/>
        </w:rPr>
        <w:t xml:space="preserve"> </w:t>
      </w:r>
      <w:proofErr w:type="gramStart"/>
      <w:r w:rsidRPr="0027499C">
        <w:rPr>
          <w:rFonts w:ascii="Garamond" w:hAnsi="Garamond"/>
          <w:sz w:val="10"/>
          <w:szCs w:val="10"/>
        </w:rPr>
        <w:t>. .</w:t>
      </w:r>
      <w:proofErr w:type="gramEnd"/>
      <w:r w:rsidRPr="0027499C">
        <w:rPr>
          <w:rFonts w:ascii="Garamond" w:hAnsi="Garamond"/>
          <w:sz w:val="10"/>
          <w:szCs w:val="10"/>
        </w:rPr>
        <w:t xml:space="preserve"> .</w:t>
      </w:r>
      <w:r w:rsidRPr="0027499C">
        <w:rPr>
          <w:rFonts w:ascii="Garamond" w:hAnsi="Garamond"/>
          <w:sz w:val="24"/>
          <w:u w:val="single"/>
        </w:rPr>
        <w:t xml:space="preserve"> </w:t>
      </w:r>
    </w:p>
    <w:p w14:paraId="42BA9309" w14:textId="77777777" w:rsidR="00F1150F" w:rsidRPr="002A33B2" w:rsidRDefault="00F1150F" w:rsidP="0027499C">
      <w:pPr>
        <w:spacing w:line="360" w:lineRule="auto"/>
        <w:rPr>
          <w:rFonts w:ascii="Garamond" w:hAnsi="Garamond" w:cs="Times New Roman"/>
          <w:sz w:val="10"/>
          <w:szCs w:val="10"/>
        </w:rPr>
      </w:pPr>
    </w:p>
    <w:p w14:paraId="5AA808C8" w14:textId="77777777" w:rsidR="002A33B2" w:rsidRDefault="002A33B2">
      <w:pPr>
        <w:rPr>
          <w:rFonts w:ascii="Garamond" w:hAnsi="Garamond" w:cs="Times New Roman"/>
          <w:b/>
          <w:bCs/>
          <w:iCs/>
          <w:sz w:val="24"/>
        </w:rPr>
      </w:pPr>
      <w:r>
        <w:rPr>
          <w:rFonts w:ascii="Garamond" w:hAnsi="Garamond" w:cs="Times New Roman"/>
          <w:b/>
          <w:bCs/>
          <w:iCs/>
          <w:sz w:val="24"/>
        </w:rPr>
        <w:br w:type="page"/>
      </w:r>
    </w:p>
    <w:p w14:paraId="110AB291" w14:textId="3E673FFB" w:rsidR="002A33B2" w:rsidRPr="005B369B" w:rsidRDefault="002A33B2" w:rsidP="002A33B2">
      <w:pPr>
        <w:spacing w:line="360" w:lineRule="auto"/>
        <w:jc w:val="both"/>
        <w:rPr>
          <w:rFonts w:ascii="Garamond" w:hAnsi="Garamond" w:cs="Times New Roman"/>
          <w:bCs/>
          <w:iCs/>
          <w:sz w:val="24"/>
        </w:rPr>
      </w:pPr>
      <w:r w:rsidRPr="005B369B">
        <w:rPr>
          <w:rFonts w:ascii="Garamond" w:hAnsi="Garamond" w:cs="Times New Roman"/>
          <w:bCs/>
          <w:iCs/>
          <w:sz w:val="24"/>
        </w:rPr>
        <w:t xml:space="preserve">The subaltern is subsequently reduced to a fungible object, a passive object for the consumption as well as commodification of the debate community – the affirmative absorbs the power of alterity only to toss its carcass back into the dust; voting aff doesn’t actually solve the Other’s problems.  It just reinforces the fact that the West is still controlling the solutions to the problems of the subaltern – turns case.  </w:t>
      </w:r>
      <w:r w:rsidRPr="005B369B">
        <w:rPr>
          <w:rFonts w:ascii="Garamond" w:hAnsi="Garamond" w:cs="Times New Roman"/>
          <w:b/>
          <w:bCs/>
          <w:iCs/>
          <w:sz w:val="24"/>
        </w:rPr>
        <w:t>Chow</w:t>
      </w:r>
      <w:r w:rsidR="00150F2D">
        <w:rPr>
          <w:rStyle w:val="FootnoteReference"/>
          <w:rFonts w:ascii="Garamond" w:hAnsi="Garamond" w:cs="Times New Roman"/>
          <w:b/>
          <w:bCs/>
          <w:iCs/>
          <w:sz w:val="24"/>
        </w:rPr>
        <w:footnoteReference w:id="9"/>
      </w:r>
      <w:r w:rsidRPr="005B369B">
        <w:rPr>
          <w:rFonts w:ascii="Garamond" w:hAnsi="Garamond" w:cs="Times New Roman"/>
          <w:bCs/>
          <w:iCs/>
          <w:sz w:val="24"/>
        </w:rPr>
        <w:t xml:space="preserve"> explains,  </w:t>
      </w:r>
    </w:p>
    <w:p w14:paraId="6B544468" w14:textId="77777777" w:rsidR="002A33B2" w:rsidRPr="002A33B2" w:rsidRDefault="002A33B2" w:rsidP="0027499C">
      <w:pPr>
        <w:spacing w:line="360" w:lineRule="auto"/>
        <w:rPr>
          <w:rFonts w:ascii="Garamond" w:hAnsi="Garamond" w:cs="Times New Roman"/>
          <w:sz w:val="10"/>
          <w:szCs w:val="10"/>
        </w:rPr>
      </w:pPr>
    </w:p>
    <w:p w14:paraId="6EC6AD76" w14:textId="2C368DA7" w:rsidR="002A33B2" w:rsidRPr="00F83CEE" w:rsidRDefault="002A33B2" w:rsidP="00F83CEE">
      <w:pPr>
        <w:spacing w:line="360" w:lineRule="auto"/>
        <w:jc w:val="both"/>
        <w:rPr>
          <w:rFonts w:ascii="Garamond" w:hAnsi="Garamond"/>
          <w:sz w:val="24"/>
          <w:u w:val="single"/>
        </w:rPr>
      </w:pPr>
      <w:proofErr w:type="gramStart"/>
      <w:r w:rsidRPr="00F83CEE">
        <w:rPr>
          <w:rFonts w:ascii="Garamond" w:hAnsi="Garamond"/>
          <w:sz w:val="10"/>
          <w:szCs w:val="10"/>
        </w:rPr>
        <w:t xml:space="preserve">In the “cultural studies” of the American academy in the </w:t>
      </w:r>
      <w:proofErr w:type="spellStart"/>
      <w:r w:rsidRPr="00F83CEE">
        <w:rPr>
          <w:rFonts w:ascii="Garamond" w:hAnsi="Garamond"/>
          <w:sz w:val="10"/>
          <w:szCs w:val="10"/>
        </w:rPr>
        <w:t>1990s</w:t>
      </w:r>
      <w:proofErr w:type="spellEnd"/>
      <w:r w:rsidRPr="00F83CEE">
        <w:rPr>
          <w:rFonts w:ascii="Garamond" w:hAnsi="Garamond"/>
          <w:sz w:val="10"/>
          <w:szCs w:val="10"/>
        </w:rPr>
        <w:t>.</w:t>
      </w:r>
      <w:proofErr w:type="gramEnd"/>
      <w:r w:rsidRPr="00F83CEE">
        <w:rPr>
          <w:rFonts w:ascii="Garamond" w:hAnsi="Garamond"/>
          <w:sz w:val="10"/>
          <w:szCs w:val="10"/>
        </w:rPr>
        <w:t xml:space="preserve"> The Maoist is reproducing with prowess. We see this in </w:t>
      </w:r>
      <w:r w:rsidR="00F83CEE">
        <w:rPr>
          <w:rFonts w:ascii="Garamond" w:hAnsi="Garamond"/>
          <w:b/>
          <w:sz w:val="24"/>
          <w:highlight w:val="cyan"/>
          <w:u w:val="single"/>
        </w:rPr>
        <w:t>[</w:t>
      </w:r>
      <w:proofErr w:type="gramStart"/>
      <w:r w:rsidR="00F83CEE">
        <w:rPr>
          <w:rFonts w:ascii="Garamond" w:hAnsi="Garamond"/>
          <w:b/>
          <w:sz w:val="24"/>
          <w:highlight w:val="cyan"/>
          <w:u w:val="single"/>
        </w:rPr>
        <w:t>T]</w:t>
      </w:r>
      <w:r w:rsidRPr="00F83CEE">
        <w:rPr>
          <w:rFonts w:ascii="Garamond" w:hAnsi="Garamond"/>
          <w:b/>
          <w:sz w:val="24"/>
          <w:highlight w:val="cyan"/>
          <w:u w:val="single"/>
        </w:rPr>
        <w:t>he</w:t>
      </w:r>
      <w:proofErr w:type="gramEnd"/>
      <w:r w:rsidRPr="00F83CEE">
        <w:rPr>
          <w:rFonts w:ascii="Garamond" w:hAnsi="Garamond"/>
          <w:b/>
          <w:sz w:val="24"/>
          <w:highlight w:val="cyan"/>
          <w:u w:val="single"/>
        </w:rPr>
        <w:t xml:space="preserve"> way terms such as “oppression,” “victimization,” and “</w:t>
      </w:r>
      <w:proofErr w:type="spellStart"/>
      <w:r w:rsidRPr="00F83CEE">
        <w:rPr>
          <w:rFonts w:ascii="Garamond" w:hAnsi="Garamond"/>
          <w:b/>
          <w:sz w:val="24"/>
          <w:highlight w:val="cyan"/>
          <w:u w:val="single"/>
        </w:rPr>
        <w:t>subalternity</w:t>
      </w:r>
      <w:proofErr w:type="spellEnd"/>
      <w:r w:rsidRPr="00F83CEE">
        <w:rPr>
          <w:rFonts w:ascii="Garamond" w:hAnsi="Garamond"/>
          <w:b/>
          <w:sz w:val="24"/>
          <w:highlight w:val="cyan"/>
          <w:u w:val="single"/>
        </w:rPr>
        <w:t>” are now being used</w:t>
      </w:r>
      <w:r w:rsidRPr="00F83CEE">
        <w:rPr>
          <w:rFonts w:ascii="Garamond" w:hAnsi="Garamond"/>
          <w:sz w:val="24"/>
          <w:highlight w:val="cyan"/>
        </w:rPr>
        <w:t>.</w:t>
      </w:r>
      <w:r w:rsidRPr="00F83CEE">
        <w:rPr>
          <w:rFonts w:ascii="Garamond" w:hAnsi="Garamond"/>
          <w:sz w:val="24"/>
        </w:rPr>
        <w:t xml:space="preserve"> </w:t>
      </w:r>
      <w:r w:rsidRPr="00F83CEE">
        <w:rPr>
          <w:rFonts w:ascii="Garamond" w:hAnsi="Garamond"/>
          <w:sz w:val="10"/>
          <w:szCs w:val="10"/>
        </w:rPr>
        <w:t xml:space="preserve">Contrary to the Orientalist disdain for the contemporary native cultures in the non-West, </w:t>
      </w:r>
      <w:r w:rsidRPr="00F83CEE">
        <w:rPr>
          <w:rFonts w:ascii="Garamond" w:hAnsi="Garamond"/>
          <w:b/>
          <w:sz w:val="24"/>
          <w:highlight w:val="cyan"/>
          <w:u w:val="single"/>
        </w:rPr>
        <w:t>the Maoist turns the precisely disdained other into the object of his/her study</w:t>
      </w:r>
      <w:r w:rsidRPr="00F83CEE">
        <w:rPr>
          <w:rFonts w:ascii="Garamond" w:hAnsi="Garamond"/>
          <w:sz w:val="24"/>
          <w:highlight w:val="cyan"/>
        </w:rPr>
        <w:t xml:space="preserve"> </w:t>
      </w:r>
      <w:r w:rsidRPr="00F83CEE">
        <w:rPr>
          <w:rFonts w:ascii="Garamond" w:hAnsi="Garamond"/>
          <w:sz w:val="10"/>
          <w:szCs w:val="10"/>
        </w:rPr>
        <w:t>and, in some cases identification. In a mixture of admiration and moralist, the Maoist sometimes turns all people from non-Western cultures into a generalized “subaltern” that is then used to flog an equally generalized “West.” Because the representation of “the other” as such ignores (1) the class and intellectual hierarchies within these other cultures, which are usually as elaborate as those in the West, and (2) the discursive power relations structuring the Maoist’s mode of inquiry and valorization,</w:t>
      </w:r>
      <w:r w:rsidRPr="00F83CEE">
        <w:rPr>
          <w:rFonts w:ascii="Garamond" w:hAnsi="Garamond"/>
          <w:sz w:val="24"/>
        </w:rPr>
        <w:t xml:space="preserve"> </w:t>
      </w:r>
      <w:r w:rsidRPr="00F83CEE">
        <w:rPr>
          <w:rFonts w:ascii="Garamond" w:hAnsi="Garamond"/>
          <w:b/>
          <w:sz w:val="24"/>
          <w:highlight w:val="cyan"/>
          <w:u w:val="single"/>
        </w:rPr>
        <w:t>it produces a way of talking in which notions of</w:t>
      </w:r>
      <w:r w:rsidRPr="00F83CEE">
        <w:rPr>
          <w:rFonts w:ascii="Garamond" w:hAnsi="Garamond"/>
          <w:sz w:val="24"/>
          <w:highlight w:val="cyan"/>
        </w:rPr>
        <w:t xml:space="preserve"> </w:t>
      </w:r>
      <w:r w:rsidRPr="00F83CEE">
        <w:rPr>
          <w:rFonts w:ascii="Garamond" w:hAnsi="Garamond"/>
          <w:sz w:val="10"/>
          <w:szCs w:val="10"/>
        </w:rPr>
        <w:t>lack,</w:t>
      </w:r>
      <w:r w:rsidRPr="00F83CEE">
        <w:rPr>
          <w:rFonts w:ascii="Garamond" w:hAnsi="Garamond"/>
          <w:sz w:val="24"/>
        </w:rPr>
        <w:t xml:space="preserve"> </w:t>
      </w:r>
      <w:proofErr w:type="spellStart"/>
      <w:r w:rsidRPr="00F83CEE">
        <w:rPr>
          <w:rFonts w:ascii="Garamond" w:hAnsi="Garamond"/>
          <w:b/>
          <w:sz w:val="24"/>
          <w:highlight w:val="cyan"/>
          <w:u w:val="single"/>
        </w:rPr>
        <w:t>subalternity</w:t>
      </w:r>
      <w:proofErr w:type="spellEnd"/>
      <w:r w:rsidRPr="00F83CEE">
        <w:rPr>
          <w:rFonts w:ascii="Garamond" w:hAnsi="Garamond"/>
          <w:sz w:val="24"/>
        </w:rPr>
        <w:t xml:space="preserve">, </w:t>
      </w:r>
      <w:r w:rsidRPr="00F83CEE">
        <w:rPr>
          <w:rFonts w:ascii="Garamond" w:hAnsi="Garamond"/>
          <w:sz w:val="10"/>
          <w:szCs w:val="10"/>
        </w:rPr>
        <w:t>victimization and so forth</w:t>
      </w:r>
      <w:r w:rsidRPr="00F83CEE">
        <w:rPr>
          <w:rFonts w:ascii="Garamond" w:hAnsi="Garamond"/>
          <w:sz w:val="24"/>
        </w:rPr>
        <w:t xml:space="preserve"> </w:t>
      </w:r>
      <w:r w:rsidRPr="00F83CEE">
        <w:rPr>
          <w:rFonts w:ascii="Garamond" w:hAnsi="Garamond"/>
          <w:b/>
          <w:sz w:val="24"/>
          <w:highlight w:val="cyan"/>
          <w:u w:val="single"/>
        </w:rPr>
        <w:t>are drawn upon indiscriminately, often with the intention of spotlighting the speaker’s own sense of</w:t>
      </w:r>
      <w:r w:rsidRPr="00F83CEE">
        <w:rPr>
          <w:rFonts w:ascii="Garamond" w:hAnsi="Garamond"/>
          <w:sz w:val="24"/>
          <w:highlight w:val="cyan"/>
        </w:rPr>
        <w:t xml:space="preserve"> </w:t>
      </w:r>
      <w:r w:rsidRPr="00F83CEE">
        <w:rPr>
          <w:rFonts w:ascii="Garamond" w:hAnsi="Garamond"/>
          <w:sz w:val="10"/>
          <w:szCs w:val="10"/>
        </w:rPr>
        <w:t>alterity and</w:t>
      </w:r>
      <w:r w:rsidRPr="00F83CEE">
        <w:rPr>
          <w:rFonts w:ascii="Garamond" w:hAnsi="Garamond"/>
          <w:sz w:val="24"/>
        </w:rPr>
        <w:t xml:space="preserve"> </w:t>
      </w:r>
      <w:r w:rsidRPr="00F83CEE">
        <w:rPr>
          <w:rFonts w:ascii="Garamond" w:hAnsi="Garamond"/>
          <w:b/>
          <w:sz w:val="24"/>
          <w:highlight w:val="cyan"/>
          <w:u w:val="single"/>
        </w:rPr>
        <w:t>political righteousness</w:t>
      </w:r>
      <w:r w:rsidRPr="00F83CEE">
        <w:rPr>
          <w:rFonts w:ascii="Garamond" w:hAnsi="Garamond"/>
          <w:sz w:val="24"/>
        </w:rPr>
        <w:t xml:space="preserve">. </w:t>
      </w:r>
      <w:r w:rsidRPr="00F83CEE">
        <w:rPr>
          <w:rFonts w:ascii="Garamond" w:hAnsi="Garamond"/>
          <w:sz w:val="10"/>
          <w:szCs w:val="10"/>
        </w:rPr>
        <w:t xml:space="preserve">A comfortably wealthy white American intellectual I know claimed that he was a “third world intellectual” citing as one of his credentials his marriage to a Western European woman of part-Jewish heritage; a professor of English complained about being “victimized” by the structured time at an Ivy League Institution, meaning that she needed to be on time for classes; a graduate student of upper-class background from one of the world’s poorest countries told his American friends that he was of poor peasant stock in order to authenticate his identity as a radical “third </w:t>
      </w:r>
      <w:proofErr w:type="spellStart"/>
      <w:r w:rsidRPr="00F83CEE">
        <w:rPr>
          <w:rFonts w:ascii="Garamond" w:hAnsi="Garamond"/>
          <w:sz w:val="10"/>
          <w:szCs w:val="10"/>
        </w:rPr>
        <w:t>worlder</w:t>
      </w:r>
      <w:proofErr w:type="spellEnd"/>
      <w:r w:rsidRPr="00F83CEE">
        <w:rPr>
          <w:rFonts w:ascii="Garamond" w:hAnsi="Garamond"/>
          <w:sz w:val="10"/>
          <w:szCs w:val="10"/>
        </w:rPr>
        <w:t xml:space="preserve"> representative; male and female academics across the U.S. frequently say they were “raped” when they report experiences of professional frustration and conflict.</w:t>
      </w:r>
      <w:r w:rsidRPr="00F83CEE">
        <w:rPr>
          <w:rFonts w:ascii="Garamond" w:hAnsi="Garamond"/>
          <w:sz w:val="24"/>
        </w:rPr>
        <w:t xml:space="preserve"> </w:t>
      </w:r>
      <w:r w:rsidRPr="00F83CEE">
        <w:rPr>
          <w:rFonts w:ascii="Garamond" w:hAnsi="Garamond"/>
          <w:b/>
          <w:sz w:val="24"/>
          <w:highlight w:val="cyan"/>
          <w:u w:val="single"/>
        </w:rPr>
        <w:t>Whether sincere or delusional,</w:t>
      </w:r>
      <w:r w:rsidRPr="00F83CEE">
        <w:rPr>
          <w:rFonts w:ascii="Garamond" w:hAnsi="Garamond"/>
          <w:sz w:val="24"/>
        </w:rPr>
        <w:t xml:space="preserve"> </w:t>
      </w:r>
      <w:r w:rsidRPr="00F83CEE">
        <w:rPr>
          <w:rFonts w:ascii="Garamond" w:hAnsi="Garamond"/>
          <w:sz w:val="10"/>
          <w:szCs w:val="10"/>
        </w:rPr>
        <w:t>such cases of self-dramatization all take the route of self-sub-</w:t>
      </w:r>
      <w:proofErr w:type="spellStart"/>
      <w:r w:rsidRPr="00F83CEE">
        <w:rPr>
          <w:rFonts w:ascii="Garamond" w:hAnsi="Garamond"/>
          <w:sz w:val="10"/>
          <w:szCs w:val="10"/>
        </w:rPr>
        <w:t>alternization</w:t>
      </w:r>
      <w:proofErr w:type="spellEnd"/>
      <w:r w:rsidRPr="00F83CEE">
        <w:rPr>
          <w:rFonts w:ascii="Garamond" w:hAnsi="Garamond"/>
          <w:sz w:val="10"/>
          <w:szCs w:val="10"/>
        </w:rPr>
        <w:t xml:space="preserve">, which has increasingly become the assured means to authority and power. </w:t>
      </w:r>
      <w:r w:rsidRPr="00F83CEE">
        <w:rPr>
          <w:rFonts w:ascii="Garamond" w:hAnsi="Garamond"/>
          <w:b/>
          <w:sz w:val="24"/>
          <w:highlight w:val="cyan"/>
          <w:u w:val="single"/>
        </w:rPr>
        <w:t>What these intellectuals are doing is robbing the terms of oppression of their critical and oppositional import</w:t>
      </w:r>
      <w:r w:rsidRPr="00F83CEE">
        <w:rPr>
          <w:rFonts w:ascii="Garamond" w:hAnsi="Garamond"/>
          <w:b/>
          <w:sz w:val="10"/>
          <w:szCs w:val="10"/>
          <w:highlight w:val="cyan"/>
          <w:u w:val="single"/>
        </w:rPr>
        <w:t>,</w:t>
      </w:r>
      <w:r w:rsidRPr="00F83CEE">
        <w:rPr>
          <w:rFonts w:ascii="Garamond" w:hAnsi="Garamond"/>
          <w:sz w:val="10"/>
          <w:szCs w:val="10"/>
          <w:highlight w:val="cyan"/>
        </w:rPr>
        <w:t xml:space="preserve"> </w:t>
      </w:r>
      <w:r w:rsidRPr="00F83CEE">
        <w:rPr>
          <w:rFonts w:ascii="Garamond" w:hAnsi="Garamond"/>
          <w:sz w:val="10"/>
          <w:szCs w:val="10"/>
        </w:rPr>
        <w:t>and thus</w:t>
      </w:r>
      <w:r w:rsidRPr="00F83CEE">
        <w:rPr>
          <w:rFonts w:ascii="Garamond" w:hAnsi="Garamond"/>
          <w:sz w:val="24"/>
          <w:u w:val="single"/>
        </w:rPr>
        <w:t xml:space="preserve"> </w:t>
      </w:r>
      <w:r w:rsidRPr="00F83CEE">
        <w:rPr>
          <w:rFonts w:ascii="Garamond" w:hAnsi="Garamond"/>
          <w:b/>
          <w:sz w:val="24"/>
          <w:highlight w:val="cyan"/>
          <w:u w:val="single"/>
        </w:rPr>
        <w:t>depriving the oppressed of even the vocabulary of protest</w:t>
      </w:r>
      <w:r w:rsidRPr="00F83CEE">
        <w:rPr>
          <w:rFonts w:ascii="Garamond" w:hAnsi="Garamond"/>
          <w:sz w:val="24"/>
        </w:rPr>
        <w:t xml:space="preserve"> </w:t>
      </w:r>
      <w:r w:rsidRPr="00F83CEE">
        <w:rPr>
          <w:rFonts w:ascii="Garamond" w:hAnsi="Garamond"/>
          <w:sz w:val="10"/>
          <w:szCs w:val="10"/>
        </w:rPr>
        <w:t>and rightful demand.</w:t>
      </w:r>
      <w:r w:rsidRPr="00F83CEE">
        <w:rPr>
          <w:rFonts w:ascii="Garamond" w:hAnsi="Garamond"/>
          <w:sz w:val="24"/>
        </w:rPr>
        <w:t xml:space="preserve"> </w:t>
      </w:r>
      <w:r w:rsidRPr="00F83CEE">
        <w:rPr>
          <w:rFonts w:ascii="Garamond" w:hAnsi="Garamond"/>
          <w:b/>
          <w:sz w:val="24"/>
          <w:highlight w:val="cyan"/>
          <w:u w:val="single"/>
        </w:rPr>
        <w:t>The oppressed</w:t>
      </w:r>
      <w:r w:rsidRPr="00F83CEE">
        <w:rPr>
          <w:rFonts w:ascii="Garamond" w:hAnsi="Garamond"/>
          <w:sz w:val="24"/>
          <w:u w:val="single"/>
        </w:rPr>
        <w:t xml:space="preserve">, </w:t>
      </w:r>
      <w:r w:rsidRPr="00F83CEE">
        <w:rPr>
          <w:rFonts w:ascii="Garamond" w:hAnsi="Garamond"/>
          <w:sz w:val="10"/>
          <w:szCs w:val="10"/>
        </w:rPr>
        <w:t>whose voices we seldom hear,</w:t>
      </w:r>
      <w:r w:rsidRPr="00F83CEE">
        <w:rPr>
          <w:rFonts w:ascii="Garamond" w:hAnsi="Garamond"/>
          <w:sz w:val="24"/>
          <w:u w:val="single"/>
        </w:rPr>
        <w:t xml:space="preserve"> </w:t>
      </w:r>
      <w:r w:rsidRPr="00F83CEE">
        <w:rPr>
          <w:rFonts w:ascii="Garamond" w:hAnsi="Garamond"/>
          <w:b/>
          <w:sz w:val="24"/>
          <w:highlight w:val="cyan"/>
          <w:u w:val="single"/>
        </w:rPr>
        <w:t>are robbed twice - the first time of their</w:t>
      </w:r>
      <w:r w:rsidRPr="00F83CEE">
        <w:rPr>
          <w:rFonts w:ascii="Garamond" w:hAnsi="Garamond"/>
          <w:sz w:val="24"/>
          <w:highlight w:val="cyan"/>
          <w:u w:val="single"/>
        </w:rPr>
        <w:t xml:space="preserve"> </w:t>
      </w:r>
      <w:r w:rsidRPr="00F83CEE">
        <w:rPr>
          <w:rFonts w:ascii="Garamond" w:hAnsi="Garamond"/>
          <w:sz w:val="10"/>
          <w:szCs w:val="10"/>
        </w:rPr>
        <w:t>economic</w:t>
      </w:r>
      <w:r w:rsidRPr="00F83CEE">
        <w:rPr>
          <w:rFonts w:ascii="Garamond" w:hAnsi="Garamond"/>
          <w:sz w:val="24"/>
          <w:u w:val="single"/>
        </w:rPr>
        <w:t xml:space="preserve"> </w:t>
      </w:r>
      <w:r w:rsidRPr="00F83CEE">
        <w:rPr>
          <w:rFonts w:ascii="Garamond" w:hAnsi="Garamond"/>
          <w:b/>
          <w:sz w:val="24"/>
          <w:highlight w:val="cyan"/>
          <w:u w:val="single"/>
        </w:rPr>
        <w:t>chances, the second time of their language,</w:t>
      </w:r>
      <w:r w:rsidRPr="00F83CEE">
        <w:rPr>
          <w:rFonts w:ascii="Garamond" w:hAnsi="Garamond"/>
          <w:sz w:val="24"/>
          <w:highlight w:val="cyan"/>
          <w:u w:val="single"/>
        </w:rPr>
        <w:t xml:space="preserve"> </w:t>
      </w:r>
      <w:r w:rsidRPr="00F83CEE">
        <w:rPr>
          <w:rFonts w:ascii="Garamond" w:hAnsi="Garamond"/>
          <w:sz w:val="10"/>
          <w:szCs w:val="10"/>
        </w:rPr>
        <w:t xml:space="preserve">which is no longer distinguishable from those who have had our </w:t>
      </w:r>
      <w:proofErr w:type="spellStart"/>
      <w:r w:rsidRPr="00F83CEE">
        <w:rPr>
          <w:rFonts w:ascii="Garamond" w:hAnsi="Garamond"/>
          <w:sz w:val="10"/>
          <w:szCs w:val="10"/>
        </w:rPr>
        <w:t>consciousnesses</w:t>
      </w:r>
      <w:proofErr w:type="spellEnd"/>
      <w:r w:rsidRPr="00F83CEE">
        <w:rPr>
          <w:rFonts w:ascii="Garamond" w:hAnsi="Garamond"/>
          <w:sz w:val="10"/>
          <w:szCs w:val="10"/>
        </w:rPr>
        <w:t xml:space="preserve"> “raised.”</w:t>
      </w:r>
    </w:p>
    <w:p w14:paraId="7B65BB64" w14:textId="77777777" w:rsidR="002A33B2" w:rsidRPr="00394A83" w:rsidRDefault="002A33B2" w:rsidP="0027499C">
      <w:pPr>
        <w:spacing w:line="360" w:lineRule="auto"/>
        <w:rPr>
          <w:rFonts w:ascii="Garamond" w:hAnsi="Garamond" w:cs="Times New Roman"/>
          <w:sz w:val="10"/>
          <w:szCs w:val="10"/>
        </w:rPr>
      </w:pPr>
    </w:p>
    <w:p w14:paraId="42C1F5B8" w14:textId="77777777" w:rsidR="00FC3B56" w:rsidRDefault="00FC3B56">
      <w:pPr>
        <w:rPr>
          <w:rFonts w:ascii="Garamond" w:hAnsi="Garamond" w:cs="Times New Roman"/>
          <w:b/>
          <w:bCs/>
          <w:iCs/>
          <w:sz w:val="24"/>
        </w:rPr>
      </w:pPr>
      <w:r>
        <w:rPr>
          <w:rFonts w:ascii="Garamond" w:hAnsi="Garamond" w:cs="Times New Roman"/>
          <w:b/>
          <w:bCs/>
          <w:iCs/>
          <w:sz w:val="24"/>
        </w:rPr>
        <w:br w:type="page"/>
      </w:r>
    </w:p>
    <w:p w14:paraId="6B6FF623" w14:textId="15F259A8" w:rsidR="00394A83" w:rsidRPr="005B369B" w:rsidRDefault="00394A83" w:rsidP="00282091">
      <w:pPr>
        <w:spacing w:line="360" w:lineRule="auto"/>
        <w:rPr>
          <w:rFonts w:ascii="Garamond" w:hAnsi="Garamond" w:cs="Times New Roman"/>
          <w:bCs/>
          <w:iCs/>
          <w:sz w:val="24"/>
        </w:rPr>
      </w:pPr>
      <w:r w:rsidRPr="005B369B">
        <w:rPr>
          <w:rFonts w:ascii="Garamond" w:hAnsi="Garamond" w:cs="Times New Roman"/>
          <w:bCs/>
          <w:iCs/>
          <w:sz w:val="24"/>
        </w:rPr>
        <w:t>The judge should vote negative to engage in academic exile – rather than examining structures external to this round, we should question our privilege to speak in the first place – our rejection of the academy is a precondition for any semblance of solvency</w:t>
      </w:r>
      <w:r w:rsidR="005B369B">
        <w:rPr>
          <w:rFonts w:ascii="Garamond" w:hAnsi="Garamond" w:cs="Times New Roman"/>
          <w:bCs/>
          <w:iCs/>
          <w:sz w:val="24"/>
        </w:rPr>
        <w:t xml:space="preserve"> – only the alternative solves.</w:t>
      </w:r>
      <w:r w:rsidRPr="005B369B">
        <w:rPr>
          <w:rFonts w:ascii="Garamond" w:hAnsi="Garamond" w:cs="Times New Roman"/>
          <w:bCs/>
          <w:iCs/>
          <w:sz w:val="24"/>
        </w:rPr>
        <w:t xml:space="preserve">  </w:t>
      </w:r>
      <w:proofErr w:type="spellStart"/>
      <w:r w:rsidRPr="005B369B">
        <w:rPr>
          <w:rFonts w:ascii="Garamond" w:hAnsi="Garamond" w:cs="Times New Roman"/>
          <w:b/>
          <w:bCs/>
          <w:iCs/>
          <w:sz w:val="24"/>
        </w:rPr>
        <w:t>Biwas</w:t>
      </w:r>
      <w:proofErr w:type="spellEnd"/>
      <w:r w:rsidR="00150F2D">
        <w:rPr>
          <w:rStyle w:val="FootnoteReference"/>
          <w:rFonts w:ascii="Garamond" w:hAnsi="Garamond" w:cs="Times New Roman"/>
          <w:b/>
          <w:bCs/>
          <w:iCs/>
          <w:sz w:val="24"/>
        </w:rPr>
        <w:footnoteReference w:id="10"/>
      </w:r>
      <w:r w:rsidRPr="005B369B">
        <w:rPr>
          <w:rFonts w:ascii="Garamond" w:hAnsi="Garamond" w:cs="Times New Roman"/>
          <w:bCs/>
          <w:iCs/>
          <w:sz w:val="24"/>
        </w:rPr>
        <w:t xml:space="preserve"> explains,</w:t>
      </w:r>
    </w:p>
    <w:p w14:paraId="523F13FA" w14:textId="77777777" w:rsidR="00394A83" w:rsidRPr="00394A83" w:rsidRDefault="00394A83" w:rsidP="00394A83">
      <w:pPr>
        <w:spacing w:line="360" w:lineRule="auto"/>
        <w:jc w:val="both"/>
        <w:rPr>
          <w:rFonts w:ascii="Garamond" w:hAnsi="Garamond" w:cs="Times New Roman"/>
          <w:b/>
          <w:bCs/>
          <w:iCs/>
          <w:sz w:val="10"/>
          <w:szCs w:val="10"/>
        </w:rPr>
      </w:pPr>
    </w:p>
    <w:p w14:paraId="5E3223D7" w14:textId="77777777" w:rsidR="00394A83" w:rsidRPr="00FC3B56" w:rsidRDefault="00394A83" w:rsidP="00394A83">
      <w:pPr>
        <w:spacing w:line="360" w:lineRule="auto"/>
        <w:jc w:val="both"/>
        <w:rPr>
          <w:rFonts w:ascii="Garamond" w:hAnsi="Garamond"/>
          <w:sz w:val="10"/>
          <w:szCs w:val="10"/>
        </w:rPr>
      </w:pPr>
      <w:r w:rsidRPr="00FC3B56">
        <w:rPr>
          <w:rFonts w:ascii="Garamond" w:hAnsi="Garamond"/>
          <w:b/>
          <w:sz w:val="24"/>
          <w:highlight w:val="cyan"/>
          <w:u w:val="single"/>
        </w:rPr>
        <w:t>Said</w:t>
      </w:r>
      <w:r w:rsidRPr="00394A83">
        <w:rPr>
          <w:rFonts w:ascii="Garamond" w:hAnsi="Garamond"/>
          <w:sz w:val="24"/>
        </w:rPr>
        <w:t xml:space="preserve"> </w:t>
      </w:r>
      <w:r w:rsidRPr="00653976">
        <w:rPr>
          <w:rFonts w:ascii="Garamond" w:hAnsi="Garamond"/>
          <w:sz w:val="10"/>
          <w:szCs w:val="10"/>
        </w:rPr>
        <w:t xml:space="preserve">has written extensively and poignantly about his own exilic conditions as a Palestinian schooled in the Western literary canon and living in the heart of US </w:t>
      </w:r>
      <w:proofErr w:type="spellStart"/>
      <w:r w:rsidRPr="00653976">
        <w:rPr>
          <w:rFonts w:ascii="Garamond" w:hAnsi="Garamond"/>
          <w:sz w:val="10"/>
          <w:szCs w:val="10"/>
        </w:rPr>
        <w:t>empire.27</w:t>
      </w:r>
      <w:proofErr w:type="spellEnd"/>
      <w:r w:rsidRPr="00653976">
        <w:rPr>
          <w:rFonts w:ascii="Garamond" w:hAnsi="Garamond"/>
          <w:sz w:val="10"/>
          <w:szCs w:val="10"/>
        </w:rPr>
        <w:t xml:space="preserve"> But more importantly, he</w:t>
      </w:r>
      <w:r w:rsidRPr="00394A83">
        <w:rPr>
          <w:rFonts w:ascii="Garamond" w:hAnsi="Garamond"/>
          <w:sz w:val="24"/>
          <w:u w:val="single"/>
        </w:rPr>
        <w:t xml:space="preserve"> </w:t>
      </w:r>
      <w:r w:rsidRPr="00FC3B56">
        <w:rPr>
          <w:rFonts w:ascii="Garamond" w:hAnsi="Garamond"/>
          <w:b/>
          <w:sz w:val="24"/>
          <w:highlight w:val="cyan"/>
          <w:u w:val="single"/>
        </w:rPr>
        <w:t>has</w:t>
      </w:r>
      <w:r w:rsidRPr="00394A83">
        <w:rPr>
          <w:rFonts w:ascii="Garamond" w:hAnsi="Garamond"/>
          <w:sz w:val="24"/>
          <w:u w:val="single"/>
        </w:rPr>
        <w:t xml:space="preserve"> </w:t>
      </w:r>
      <w:r w:rsidRPr="00653976">
        <w:rPr>
          <w:rFonts w:ascii="Garamond" w:hAnsi="Garamond"/>
          <w:sz w:val="10"/>
          <w:szCs w:val="10"/>
        </w:rPr>
        <w:t>also</w:t>
      </w:r>
      <w:r w:rsidRPr="00394A83">
        <w:rPr>
          <w:rFonts w:ascii="Garamond" w:hAnsi="Garamond"/>
          <w:sz w:val="24"/>
          <w:u w:val="single"/>
        </w:rPr>
        <w:t xml:space="preserve"> </w:t>
      </w:r>
      <w:r w:rsidRPr="00FC3B56">
        <w:rPr>
          <w:rFonts w:ascii="Garamond" w:hAnsi="Garamond"/>
          <w:b/>
          <w:sz w:val="24"/>
          <w:highlight w:val="cyan"/>
          <w:u w:val="single"/>
        </w:rPr>
        <w:t>articulated exile as a ‘style of thought and habitation’</w:t>
      </w:r>
      <w:r w:rsidRPr="00394A83">
        <w:rPr>
          <w:rFonts w:ascii="Garamond" w:hAnsi="Garamond"/>
          <w:sz w:val="24"/>
          <w:u w:val="single"/>
        </w:rPr>
        <w:t xml:space="preserve"> </w:t>
      </w:r>
      <w:r w:rsidRPr="00653976">
        <w:rPr>
          <w:rFonts w:ascii="Garamond" w:hAnsi="Garamond"/>
          <w:sz w:val="10"/>
          <w:szCs w:val="10"/>
        </w:rPr>
        <w:t xml:space="preserve">which makes possible certain kinds of ontological and epistemological openings. Speaking of exile as a ‘metaphorical </w:t>
      </w:r>
      <w:proofErr w:type="spellStart"/>
      <w:r w:rsidRPr="00653976">
        <w:rPr>
          <w:rFonts w:ascii="Garamond" w:hAnsi="Garamond"/>
          <w:sz w:val="10"/>
          <w:szCs w:val="10"/>
        </w:rPr>
        <w:t>condition’</w:t>
      </w:r>
      <w:proofErr w:type="gramStart"/>
      <w:r w:rsidRPr="00653976">
        <w:rPr>
          <w:rFonts w:ascii="Garamond" w:hAnsi="Garamond"/>
          <w:sz w:val="10"/>
          <w:szCs w:val="10"/>
        </w:rPr>
        <w:t>,28</w:t>
      </w:r>
      <w:proofErr w:type="spellEnd"/>
      <w:proofErr w:type="gramEnd"/>
      <w:r w:rsidRPr="00653976">
        <w:rPr>
          <w:rFonts w:ascii="Garamond" w:hAnsi="Garamond"/>
          <w:sz w:val="10"/>
          <w:szCs w:val="10"/>
        </w:rPr>
        <w:t xml:space="preserve"> Said describes it as ‘the state of never being fully adjusted’, of ‘always feeling outside’, of ‘restlessness, movement, constantly being unsettled, and unsettling others’, of ‘a kind of curmudgeonly disagreeableness’.</w:t>
      </w:r>
      <w:r w:rsidRPr="00394A83">
        <w:rPr>
          <w:rFonts w:ascii="Garamond" w:hAnsi="Garamond"/>
          <w:sz w:val="24"/>
          <w:u w:val="single"/>
        </w:rPr>
        <w:t xml:space="preserve"> </w:t>
      </w:r>
      <w:r w:rsidRPr="00FC3B56">
        <w:rPr>
          <w:rFonts w:ascii="Garamond" w:hAnsi="Garamond"/>
          <w:b/>
          <w:sz w:val="24"/>
          <w:highlight w:val="cyan"/>
          <w:u w:val="single"/>
        </w:rPr>
        <w:t>Exile</w:t>
      </w:r>
      <w:r w:rsidRPr="00394A83">
        <w:rPr>
          <w:rFonts w:ascii="Garamond" w:hAnsi="Garamond"/>
          <w:sz w:val="24"/>
          <w:u w:val="single"/>
        </w:rPr>
        <w:t xml:space="preserve">, </w:t>
      </w:r>
      <w:r w:rsidRPr="00653976">
        <w:rPr>
          <w:rFonts w:ascii="Garamond" w:hAnsi="Garamond"/>
          <w:sz w:val="10"/>
          <w:szCs w:val="10"/>
        </w:rPr>
        <w:t>he says,</w:t>
      </w:r>
      <w:r w:rsidRPr="00394A83">
        <w:rPr>
          <w:rFonts w:ascii="Garamond" w:hAnsi="Garamond"/>
          <w:sz w:val="24"/>
          <w:u w:val="single"/>
        </w:rPr>
        <w:t xml:space="preserve"> ‘</w:t>
      </w:r>
      <w:r w:rsidRPr="00FC3B56">
        <w:rPr>
          <w:rFonts w:ascii="Garamond" w:hAnsi="Garamond"/>
          <w:b/>
          <w:sz w:val="24"/>
          <w:highlight w:val="cyan"/>
          <w:u w:val="single"/>
        </w:rPr>
        <w:t>is the condition that characterizes the intellectual as someone who is</w:t>
      </w:r>
      <w:r w:rsidRPr="00394A83">
        <w:rPr>
          <w:rFonts w:ascii="Garamond" w:hAnsi="Garamond"/>
          <w:sz w:val="24"/>
          <w:u w:val="single"/>
        </w:rPr>
        <w:t xml:space="preserve"> </w:t>
      </w:r>
      <w:r w:rsidRPr="00653976">
        <w:rPr>
          <w:rFonts w:ascii="Garamond" w:hAnsi="Garamond"/>
          <w:sz w:val="10"/>
          <w:szCs w:val="10"/>
        </w:rPr>
        <w:t>a marginal figure</w:t>
      </w:r>
      <w:r w:rsidRPr="00394A83">
        <w:rPr>
          <w:rFonts w:ascii="Garamond" w:hAnsi="Garamond"/>
          <w:sz w:val="24"/>
          <w:u w:val="single"/>
        </w:rPr>
        <w:t xml:space="preserve"> </w:t>
      </w:r>
      <w:r w:rsidRPr="00FC3B56">
        <w:rPr>
          <w:rFonts w:ascii="Garamond" w:hAnsi="Garamond"/>
          <w:b/>
          <w:sz w:val="24"/>
          <w:highlight w:val="cyan"/>
          <w:u w:val="single"/>
        </w:rPr>
        <w:t>outside the comforts of privilege</w:t>
      </w:r>
      <w:r w:rsidRPr="00394A83">
        <w:rPr>
          <w:rFonts w:ascii="Garamond" w:hAnsi="Garamond"/>
          <w:sz w:val="24"/>
          <w:u w:val="single"/>
        </w:rPr>
        <w:t xml:space="preserve">, </w:t>
      </w:r>
      <w:r w:rsidRPr="00653976">
        <w:rPr>
          <w:rFonts w:ascii="Garamond" w:hAnsi="Garamond"/>
          <w:sz w:val="10"/>
          <w:szCs w:val="10"/>
        </w:rPr>
        <w:t>power, being-at-</w:t>
      </w:r>
      <w:proofErr w:type="spellStart"/>
      <w:r w:rsidRPr="00653976">
        <w:rPr>
          <w:rFonts w:ascii="Garamond" w:hAnsi="Garamond"/>
          <w:sz w:val="10"/>
          <w:szCs w:val="10"/>
        </w:rPr>
        <w:t>homeness</w:t>
      </w:r>
      <w:proofErr w:type="spellEnd"/>
      <w:r w:rsidRPr="00653976">
        <w:rPr>
          <w:rFonts w:ascii="Garamond" w:hAnsi="Garamond"/>
          <w:sz w:val="10"/>
          <w:szCs w:val="10"/>
        </w:rPr>
        <w:t>’</w:t>
      </w:r>
      <w:proofErr w:type="gramStart"/>
      <w:r w:rsidRPr="00653976">
        <w:rPr>
          <w:rFonts w:ascii="Garamond" w:hAnsi="Garamond"/>
          <w:sz w:val="10"/>
          <w:szCs w:val="10"/>
        </w:rPr>
        <w:t>.29</w:t>
      </w:r>
      <w:proofErr w:type="gramEnd"/>
      <w:r w:rsidRPr="00653976">
        <w:rPr>
          <w:rFonts w:ascii="Garamond" w:hAnsi="Garamond"/>
          <w:sz w:val="10"/>
          <w:szCs w:val="10"/>
        </w:rPr>
        <w:t xml:space="preserve"> Not just ‘foreigners’ but ‘lifelong members of a society’, can be such ‘outsiders’, so that ‘(e)</w:t>
      </w:r>
      <w:proofErr w:type="spellStart"/>
      <w:r w:rsidRPr="00653976">
        <w:rPr>
          <w:rFonts w:ascii="Garamond" w:hAnsi="Garamond"/>
          <w:sz w:val="10"/>
          <w:szCs w:val="10"/>
        </w:rPr>
        <w:t>ven</w:t>
      </w:r>
      <w:proofErr w:type="spellEnd"/>
      <w:r w:rsidRPr="00653976">
        <w:rPr>
          <w:rFonts w:ascii="Garamond" w:hAnsi="Garamond"/>
          <w:sz w:val="10"/>
          <w:szCs w:val="10"/>
        </w:rPr>
        <w:t xml:space="preserve"> if one is not an actual immigrant or expatriate, it is still possible to think as one, to imagine and investigate in spite of barriers, and always to move away from the centralizing authorities towards the margins, where you see things that are usually lost on minds that have never traveled beyond the conventional and </w:t>
      </w:r>
      <w:proofErr w:type="spellStart"/>
      <w:r w:rsidRPr="00653976">
        <w:rPr>
          <w:rFonts w:ascii="Garamond" w:hAnsi="Garamond"/>
          <w:sz w:val="10"/>
          <w:szCs w:val="10"/>
        </w:rPr>
        <w:t>comfortable’.30</w:t>
      </w:r>
      <w:proofErr w:type="spellEnd"/>
      <w:r w:rsidRPr="00653976">
        <w:rPr>
          <w:rFonts w:ascii="Garamond" w:hAnsi="Garamond"/>
          <w:sz w:val="10"/>
          <w:szCs w:val="10"/>
        </w:rPr>
        <w:t xml:space="preserve"> What Said privileges here is an intellectual orientation, rather than any </w:t>
      </w:r>
      <w:proofErr w:type="spellStart"/>
      <w:r w:rsidRPr="00653976">
        <w:rPr>
          <w:rFonts w:ascii="Garamond" w:hAnsi="Garamond"/>
          <w:sz w:val="10"/>
          <w:szCs w:val="10"/>
        </w:rPr>
        <w:t>identarian</w:t>
      </w:r>
      <w:proofErr w:type="spellEnd"/>
      <w:r w:rsidRPr="00653976">
        <w:rPr>
          <w:rFonts w:ascii="Garamond" w:hAnsi="Garamond"/>
          <w:sz w:val="10"/>
          <w:szCs w:val="10"/>
        </w:rPr>
        <w:t xml:space="preserve"> claims to knowledge; there is much to learn in that for </w:t>
      </w:r>
      <w:proofErr w:type="spellStart"/>
      <w:r w:rsidRPr="00653976">
        <w:rPr>
          <w:rFonts w:ascii="Garamond" w:hAnsi="Garamond"/>
          <w:sz w:val="10"/>
          <w:szCs w:val="10"/>
        </w:rPr>
        <w:t>IR</w:t>
      </w:r>
      <w:proofErr w:type="spellEnd"/>
      <w:r w:rsidRPr="00653976">
        <w:rPr>
          <w:rFonts w:ascii="Garamond" w:hAnsi="Garamond"/>
          <w:sz w:val="10"/>
          <w:szCs w:val="10"/>
        </w:rPr>
        <w:t xml:space="preserve"> scholars. In making a case for the exilic orientation, it is the powerful hold of the nation-state upon intellectual thinking that Said most </w:t>
      </w:r>
      <w:proofErr w:type="spellStart"/>
      <w:r w:rsidRPr="00653976">
        <w:rPr>
          <w:rFonts w:ascii="Garamond" w:hAnsi="Garamond"/>
          <w:sz w:val="10"/>
          <w:szCs w:val="10"/>
        </w:rPr>
        <w:t>bemoans.31</w:t>
      </w:r>
      <w:proofErr w:type="spellEnd"/>
      <w:r w:rsidRPr="00653976">
        <w:rPr>
          <w:rFonts w:ascii="Garamond" w:hAnsi="Garamond"/>
          <w:sz w:val="10"/>
          <w:szCs w:val="10"/>
        </w:rPr>
        <w:t xml:space="preserve"> The nation-state of course has a particular pride of place in the study of global politics. The</w:t>
      </w:r>
      <w:r w:rsidRPr="00394A83">
        <w:rPr>
          <w:rFonts w:ascii="Garamond" w:hAnsi="Garamond"/>
          <w:sz w:val="24"/>
          <w:u w:val="single"/>
        </w:rPr>
        <w:t xml:space="preserve"> </w:t>
      </w:r>
      <w:r w:rsidRPr="00FC3B56">
        <w:rPr>
          <w:rFonts w:ascii="Garamond" w:hAnsi="Garamond"/>
          <w:b/>
          <w:sz w:val="24"/>
          <w:highlight w:val="cyan"/>
          <w:u w:val="single"/>
        </w:rPr>
        <w:t>state-centricity</w:t>
      </w:r>
      <w:r w:rsidRPr="00394A83">
        <w:rPr>
          <w:rFonts w:ascii="Garamond" w:hAnsi="Garamond"/>
          <w:sz w:val="24"/>
          <w:highlight w:val="cyan"/>
          <w:u w:val="single"/>
        </w:rPr>
        <w:t xml:space="preserve"> </w:t>
      </w:r>
      <w:r w:rsidRPr="00653976">
        <w:rPr>
          <w:rFonts w:ascii="Garamond" w:hAnsi="Garamond"/>
          <w:sz w:val="10"/>
          <w:szCs w:val="10"/>
        </w:rPr>
        <w:t>of International Relations</w:t>
      </w:r>
      <w:r w:rsidRPr="00394A83">
        <w:rPr>
          <w:rFonts w:ascii="Garamond" w:hAnsi="Garamond"/>
          <w:sz w:val="24"/>
          <w:u w:val="single"/>
        </w:rPr>
        <w:t xml:space="preserve"> </w:t>
      </w:r>
      <w:r w:rsidRPr="00FC3B56">
        <w:rPr>
          <w:rFonts w:ascii="Garamond" w:hAnsi="Garamond"/>
          <w:b/>
          <w:sz w:val="24"/>
          <w:highlight w:val="cyan"/>
          <w:u w:val="single"/>
        </w:rPr>
        <w:t>has</w:t>
      </w:r>
      <w:r w:rsidRPr="00394A83">
        <w:rPr>
          <w:rFonts w:ascii="Garamond" w:hAnsi="Garamond"/>
          <w:sz w:val="24"/>
          <w:highlight w:val="cyan"/>
          <w:u w:val="single"/>
        </w:rPr>
        <w:t xml:space="preserve"> </w:t>
      </w:r>
      <w:r w:rsidRPr="00653976">
        <w:rPr>
          <w:rFonts w:ascii="Garamond" w:hAnsi="Garamond"/>
          <w:sz w:val="10"/>
          <w:szCs w:val="10"/>
        </w:rPr>
        <w:t>not</w:t>
      </w:r>
      <w:r w:rsidRPr="00394A83">
        <w:rPr>
          <w:rFonts w:ascii="Garamond" w:hAnsi="Garamond"/>
          <w:sz w:val="24"/>
          <w:u w:val="single"/>
        </w:rPr>
        <w:t xml:space="preserve"> </w:t>
      </w:r>
      <w:r w:rsidRPr="00653976">
        <w:rPr>
          <w:rFonts w:ascii="Garamond" w:hAnsi="Garamond"/>
          <w:sz w:val="10"/>
          <w:szCs w:val="10"/>
        </w:rPr>
        <w:t>just</w:t>
      </w:r>
      <w:r w:rsidRPr="00394A83">
        <w:rPr>
          <w:rFonts w:ascii="Garamond" w:hAnsi="Garamond"/>
          <w:sz w:val="24"/>
          <w:u w:val="single"/>
        </w:rPr>
        <w:t xml:space="preserve"> </w:t>
      </w:r>
      <w:r w:rsidRPr="00FC3B56">
        <w:rPr>
          <w:rFonts w:ascii="Garamond" w:hAnsi="Garamond"/>
          <w:b/>
          <w:sz w:val="24"/>
          <w:highlight w:val="cyan"/>
          <w:u w:val="single"/>
        </w:rPr>
        <w:t>circumscribed the ability of scholars to understand</w:t>
      </w:r>
      <w:r w:rsidRPr="00394A83">
        <w:rPr>
          <w:rFonts w:ascii="Garamond" w:hAnsi="Garamond"/>
          <w:sz w:val="24"/>
          <w:highlight w:val="cyan"/>
          <w:u w:val="single"/>
        </w:rPr>
        <w:t xml:space="preserve"> </w:t>
      </w:r>
      <w:r w:rsidRPr="00653976">
        <w:rPr>
          <w:rFonts w:ascii="Garamond" w:hAnsi="Garamond"/>
          <w:sz w:val="10"/>
          <w:szCs w:val="10"/>
        </w:rPr>
        <w:t>a vast ensemble of</w:t>
      </w:r>
      <w:r w:rsidRPr="00394A83">
        <w:rPr>
          <w:rFonts w:ascii="Garamond" w:hAnsi="Garamond"/>
          <w:sz w:val="24"/>
          <w:u w:val="single"/>
        </w:rPr>
        <w:t xml:space="preserve"> </w:t>
      </w:r>
      <w:r w:rsidRPr="00FC3B56">
        <w:rPr>
          <w:rFonts w:ascii="Garamond" w:hAnsi="Garamond"/>
          <w:b/>
          <w:sz w:val="24"/>
          <w:highlight w:val="cyan"/>
          <w:u w:val="single"/>
        </w:rPr>
        <w:t>globally oriented movements</w:t>
      </w:r>
      <w:r w:rsidRPr="00394A83">
        <w:rPr>
          <w:rFonts w:ascii="Garamond" w:hAnsi="Garamond"/>
          <w:sz w:val="24"/>
          <w:u w:val="single"/>
        </w:rPr>
        <w:t xml:space="preserve">, </w:t>
      </w:r>
      <w:r w:rsidRPr="00653976">
        <w:rPr>
          <w:rFonts w:ascii="Garamond" w:hAnsi="Garamond"/>
          <w:sz w:val="10"/>
          <w:szCs w:val="10"/>
        </w:rPr>
        <w:t xml:space="preserve">exchanges and practices not reducible to the state, but also inhibited a critical intellectual orientation to the world outside the national borders within which scholarship is produced. Said acknowledges the fact that all intellectual work occurs in a (national) context which imposes upon one’s intellect certain linguistic boundaries, particular (nationally framed) issues and, most invidiously, certain domestic political constraints and pressures, but he cautions against the dangers of such restrictions upon the intellectual </w:t>
      </w:r>
      <w:proofErr w:type="spellStart"/>
      <w:r w:rsidRPr="00653976">
        <w:rPr>
          <w:rFonts w:ascii="Garamond" w:hAnsi="Garamond"/>
          <w:sz w:val="10"/>
          <w:szCs w:val="10"/>
        </w:rPr>
        <w:t>imagination.32</w:t>
      </w:r>
      <w:proofErr w:type="spellEnd"/>
      <w:r w:rsidRPr="00653976">
        <w:rPr>
          <w:rFonts w:ascii="Garamond" w:hAnsi="Garamond"/>
          <w:sz w:val="10"/>
          <w:szCs w:val="10"/>
        </w:rPr>
        <w:t xml:space="preserve"> Comparing the development of </w:t>
      </w:r>
      <w:proofErr w:type="spellStart"/>
      <w:r w:rsidRPr="00653976">
        <w:rPr>
          <w:rFonts w:ascii="Garamond" w:hAnsi="Garamond"/>
          <w:sz w:val="10"/>
          <w:szCs w:val="10"/>
        </w:rPr>
        <w:t>IR</w:t>
      </w:r>
      <w:proofErr w:type="spellEnd"/>
      <w:r w:rsidRPr="00653976">
        <w:rPr>
          <w:rFonts w:ascii="Garamond" w:hAnsi="Garamond"/>
          <w:sz w:val="10"/>
          <w:szCs w:val="10"/>
        </w:rPr>
        <w:t xml:space="preserve"> in two different national contexts – the French and the German ones – Gerard Holden has argued that different intellectual influences, different historical resonances of different issues, different domestic exigencies shape the discipline in different </w:t>
      </w:r>
      <w:proofErr w:type="spellStart"/>
      <w:r w:rsidRPr="00653976">
        <w:rPr>
          <w:rFonts w:ascii="Garamond" w:hAnsi="Garamond"/>
          <w:sz w:val="10"/>
          <w:szCs w:val="10"/>
        </w:rPr>
        <w:t>contexts.33</w:t>
      </w:r>
      <w:proofErr w:type="spellEnd"/>
      <w:r w:rsidRPr="00653976">
        <w:rPr>
          <w:rFonts w:ascii="Garamond" w:hAnsi="Garamond"/>
          <w:sz w:val="10"/>
          <w:szCs w:val="10"/>
        </w:rPr>
        <w:t xml:space="preserve"> While this is to be expected to an extent, there is good reason to be cautious about how scholarly sympathies are expressed and circumscribed when the reach of one’s work (issues covered, people affected) so obviously extends beyond the national context</w:t>
      </w:r>
      <w:r w:rsidRPr="00653976">
        <w:rPr>
          <w:rFonts w:ascii="Garamond" w:hAnsi="Garamond"/>
          <w:sz w:val="10"/>
          <w:szCs w:val="10"/>
          <w:highlight w:val="cyan"/>
        </w:rPr>
        <w:t>.</w:t>
      </w:r>
      <w:r w:rsidRPr="00394A83">
        <w:rPr>
          <w:rFonts w:ascii="Garamond" w:hAnsi="Garamond"/>
          <w:sz w:val="24"/>
          <w:highlight w:val="cyan"/>
        </w:rPr>
        <w:t xml:space="preserve"> </w:t>
      </w:r>
      <w:r w:rsidRPr="00FC3B56">
        <w:rPr>
          <w:rFonts w:ascii="Garamond" w:hAnsi="Garamond"/>
          <w:b/>
          <w:sz w:val="24"/>
          <w:highlight w:val="cyan"/>
          <w:u w:val="single"/>
        </w:rPr>
        <w:t>For scholars of the global</w:t>
      </w:r>
      <w:r w:rsidRPr="00394A83">
        <w:rPr>
          <w:rFonts w:ascii="Garamond" w:hAnsi="Garamond"/>
          <w:sz w:val="24"/>
          <w:u w:val="single"/>
        </w:rPr>
        <w:t xml:space="preserve">, </w:t>
      </w:r>
      <w:r w:rsidRPr="00653976">
        <w:rPr>
          <w:rFonts w:ascii="Garamond" w:hAnsi="Garamond"/>
          <w:sz w:val="10"/>
          <w:szCs w:val="10"/>
        </w:rPr>
        <w:t>the (often unconscious)</w:t>
      </w:r>
      <w:r w:rsidRPr="00394A83">
        <w:rPr>
          <w:rFonts w:ascii="Garamond" w:hAnsi="Garamond"/>
          <w:sz w:val="24"/>
          <w:u w:val="single"/>
        </w:rPr>
        <w:t xml:space="preserve"> </w:t>
      </w:r>
      <w:r w:rsidRPr="00FC3B56">
        <w:rPr>
          <w:rFonts w:ascii="Garamond" w:hAnsi="Garamond"/>
          <w:b/>
          <w:sz w:val="24"/>
          <w:highlight w:val="cyan"/>
          <w:u w:val="single"/>
        </w:rPr>
        <w:t>hold</w:t>
      </w:r>
      <w:r w:rsidRPr="00394A83">
        <w:rPr>
          <w:rFonts w:ascii="Garamond" w:hAnsi="Garamond"/>
          <w:sz w:val="24"/>
          <w:highlight w:val="cyan"/>
          <w:u w:val="single"/>
        </w:rPr>
        <w:t xml:space="preserve"> </w:t>
      </w:r>
      <w:r w:rsidRPr="00FC3B56">
        <w:rPr>
          <w:rFonts w:ascii="Garamond" w:hAnsi="Garamond"/>
          <w:b/>
          <w:sz w:val="24"/>
          <w:highlight w:val="cyan"/>
          <w:u w:val="single"/>
        </w:rPr>
        <w:t>of the nation-state</w:t>
      </w:r>
      <w:r w:rsidRPr="00394A83">
        <w:rPr>
          <w:rFonts w:ascii="Garamond" w:hAnsi="Garamond"/>
          <w:sz w:val="24"/>
          <w:highlight w:val="cyan"/>
          <w:u w:val="single"/>
        </w:rPr>
        <w:t xml:space="preserve"> </w:t>
      </w:r>
      <w:r w:rsidRPr="00653976">
        <w:rPr>
          <w:rFonts w:ascii="Garamond" w:hAnsi="Garamond"/>
          <w:sz w:val="10"/>
          <w:szCs w:val="10"/>
        </w:rPr>
        <w:t>can be especially pernicious in the ways that it</w:t>
      </w:r>
      <w:r w:rsidRPr="00394A83">
        <w:rPr>
          <w:rFonts w:ascii="Garamond" w:hAnsi="Garamond"/>
          <w:sz w:val="24"/>
          <w:u w:val="single"/>
        </w:rPr>
        <w:t xml:space="preserve"> </w:t>
      </w:r>
      <w:r w:rsidRPr="00FC3B56">
        <w:rPr>
          <w:rFonts w:ascii="Garamond" w:hAnsi="Garamond"/>
          <w:b/>
          <w:sz w:val="24"/>
          <w:highlight w:val="cyan"/>
          <w:u w:val="single"/>
        </w:rPr>
        <w:t>limits</w:t>
      </w:r>
      <w:r w:rsidRPr="00394A83">
        <w:rPr>
          <w:rFonts w:ascii="Garamond" w:hAnsi="Garamond"/>
          <w:sz w:val="24"/>
          <w:highlight w:val="cyan"/>
          <w:u w:val="single"/>
        </w:rPr>
        <w:t xml:space="preserve"> </w:t>
      </w:r>
      <w:r w:rsidRPr="00653976">
        <w:rPr>
          <w:rFonts w:ascii="Garamond" w:hAnsi="Garamond"/>
          <w:sz w:val="10"/>
          <w:szCs w:val="10"/>
        </w:rPr>
        <w:t>the scope and range of the</w:t>
      </w:r>
      <w:r w:rsidRPr="00394A83">
        <w:rPr>
          <w:rFonts w:ascii="Garamond" w:hAnsi="Garamond"/>
          <w:sz w:val="24"/>
          <w:u w:val="single"/>
        </w:rPr>
        <w:t xml:space="preserve"> </w:t>
      </w:r>
      <w:r w:rsidRPr="00FC3B56">
        <w:rPr>
          <w:rFonts w:ascii="Garamond" w:hAnsi="Garamond"/>
          <w:b/>
          <w:sz w:val="24"/>
          <w:highlight w:val="cyan"/>
          <w:u w:val="single"/>
        </w:rPr>
        <w:t>intellectual imagination</w:t>
      </w:r>
      <w:r w:rsidRPr="00394A83">
        <w:rPr>
          <w:rFonts w:ascii="Garamond" w:hAnsi="Garamond"/>
          <w:sz w:val="24"/>
          <w:u w:val="single"/>
        </w:rPr>
        <w:t xml:space="preserve">. </w:t>
      </w:r>
      <w:r w:rsidRPr="00653976">
        <w:rPr>
          <w:rFonts w:ascii="Garamond" w:hAnsi="Garamond"/>
          <w:sz w:val="10"/>
          <w:szCs w:val="10"/>
        </w:rPr>
        <w:t>Said argues that the hold of the nation is such that even</w:t>
      </w:r>
      <w:r w:rsidRPr="00394A83">
        <w:rPr>
          <w:rFonts w:ascii="Garamond" w:hAnsi="Garamond"/>
          <w:sz w:val="24"/>
          <w:u w:val="single"/>
        </w:rPr>
        <w:t xml:space="preserve"> </w:t>
      </w:r>
      <w:r w:rsidRPr="00FC3B56">
        <w:rPr>
          <w:rFonts w:ascii="Garamond" w:hAnsi="Garamond"/>
          <w:b/>
          <w:sz w:val="24"/>
          <w:highlight w:val="cyan"/>
          <w:u w:val="single"/>
        </w:rPr>
        <w:t>intellectuals</w:t>
      </w:r>
      <w:r w:rsidRPr="00394A83">
        <w:rPr>
          <w:rFonts w:ascii="Garamond" w:hAnsi="Garamond"/>
          <w:sz w:val="24"/>
          <w:highlight w:val="cyan"/>
          <w:u w:val="single"/>
        </w:rPr>
        <w:t xml:space="preserve"> </w:t>
      </w:r>
      <w:r w:rsidRPr="00653976">
        <w:rPr>
          <w:rFonts w:ascii="Garamond" w:hAnsi="Garamond"/>
          <w:sz w:val="10"/>
          <w:szCs w:val="10"/>
        </w:rPr>
        <w:t>progressive on domestic issues</w:t>
      </w:r>
      <w:r w:rsidRPr="00394A83">
        <w:rPr>
          <w:rFonts w:ascii="Garamond" w:hAnsi="Garamond"/>
          <w:sz w:val="24"/>
          <w:u w:val="single"/>
        </w:rPr>
        <w:t xml:space="preserve"> </w:t>
      </w:r>
      <w:r w:rsidRPr="00FC3B56">
        <w:rPr>
          <w:rFonts w:ascii="Garamond" w:hAnsi="Garamond"/>
          <w:b/>
          <w:sz w:val="24"/>
          <w:highlight w:val="cyan"/>
          <w:u w:val="single"/>
        </w:rPr>
        <w:t>become collaborators of empire</w:t>
      </w:r>
      <w:r w:rsidRPr="00394A83">
        <w:rPr>
          <w:rFonts w:ascii="Garamond" w:hAnsi="Garamond"/>
          <w:sz w:val="24"/>
          <w:u w:val="single"/>
        </w:rPr>
        <w:t xml:space="preserve"> </w:t>
      </w:r>
      <w:r w:rsidRPr="00653976">
        <w:rPr>
          <w:rFonts w:ascii="Garamond" w:hAnsi="Garamond"/>
          <w:sz w:val="10"/>
          <w:szCs w:val="10"/>
        </w:rPr>
        <w:t xml:space="preserve">when it comes to state actions </w:t>
      </w:r>
      <w:proofErr w:type="spellStart"/>
      <w:r w:rsidRPr="00653976">
        <w:rPr>
          <w:rFonts w:ascii="Garamond" w:hAnsi="Garamond"/>
          <w:sz w:val="10"/>
          <w:szCs w:val="10"/>
        </w:rPr>
        <w:t>abroad.34</w:t>
      </w:r>
      <w:proofErr w:type="spellEnd"/>
      <w:r w:rsidRPr="00653976">
        <w:rPr>
          <w:rFonts w:ascii="Garamond" w:hAnsi="Garamond"/>
          <w:sz w:val="10"/>
          <w:szCs w:val="10"/>
        </w:rPr>
        <w:t xml:space="preserve"> Specifically, he critiques nationalistically based systems of education and the tendency in much of political commentary to frame analysis in terms of ‘we’, ‘us’ and ‘our’ - particularly evident in coverage of the war on terrorism - which automatically sets up a series of (often hostile) oppositions to ‘others’. He points in this context to the rather common intellectual tendency to be alert to the abuses of others while remaining blind to those of one’s </w:t>
      </w:r>
      <w:proofErr w:type="spellStart"/>
      <w:r w:rsidRPr="00653976">
        <w:rPr>
          <w:rFonts w:ascii="Garamond" w:hAnsi="Garamond"/>
          <w:sz w:val="10"/>
          <w:szCs w:val="10"/>
        </w:rPr>
        <w:t>own.35</w:t>
      </w:r>
      <w:proofErr w:type="spellEnd"/>
      <w:r w:rsidRPr="00653976">
        <w:rPr>
          <w:rFonts w:ascii="Garamond" w:hAnsi="Garamond"/>
          <w:sz w:val="10"/>
          <w:szCs w:val="10"/>
        </w:rPr>
        <w:t xml:space="preserve"> It is fair to say that the jostling and unsettling of the nation-state that critical International Relations scholars have contributed to has still done little to dislodge the centrality of the nation-state in much of International Relations and Foreign Policy analyses.</w:t>
      </w:r>
      <w:r w:rsidRPr="00394A83">
        <w:rPr>
          <w:rFonts w:ascii="Garamond" w:hAnsi="Garamond"/>
          <w:sz w:val="24"/>
          <w:u w:val="single"/>
        </w:rPr>
        <w:t xml:space="preserve"> </w:t>
      </w:r>
      <w:r w:rsidRPr="00FC3B56">
        <w:rPr>
          <w:rFonts w:ascii="Garamond" w:hAnsi="Garamond"/>
          <w:b/>
          <w:sz w:val="24"/>
          <w:highlight w:val="cyan"/>
          <w:u w:val="single"/>
        </w:rPr>
        <w:t>Raising questions about the state-centricity of intellectual works becomes</w:t>
      </w:r>
      <w:r w:rsidRPr="00394A83">
        <w:rPr>
          <w:rFonts w:ascii="Garamond" w:hAnsi="Garamond"/>
          <w:sz w:val="24"/>
          <w:u w:val="single"/>
        </w:rPr>
        <w:t xml:space="preserve"> </w:t>
      </w:r>
      <w:r w:rsidRPr="00FC3B56">
        <w:rPr>
          <w:rFonts w:ascii="Garamond" w:hAnsi="Garamond"/>
          <w:sz w:val="10"/>
          <w:szCs w:val="10"/>
        </w:rPr>
        <w:t xml:space="preserve">even </w:t>
      </w:r>
      <w:r w:rsidRPr="00FC3B56">
        <w:rPr>
          <w:rFonts w:ascii="Garamond" w:hAnsi="Garamond"/>
          <w:b/>
          <w:sz w:val="24"/>
          <w:highlight w:val="cyan"/>
          <w:u w:val="single"/>
        </w:rPr>
        <w:t>more urgent in the</w:t>
      </w:r>
      <w:r w:rsidRPr="00FC3B56">
        <w:rPr>
          <w:rFonts w:ascii="Garamond" w:hAnsi="Garamond"/>
          <w:b/>
          <w:sz w:val="24"/>
          <w:u w:val="single"/>
        </w:rPr>
        <w:t xml:space="preserve"> </w:t>
      </w:r>
      <w:r w:rsidRPr="00FC3B56">
        <w:rPr>
          <w:rFonts w:ascii="Garamond" w:hAnsi="Garamond"/>
          <w:sz w:val="10"/>
          <w:szCs w:val="10"/>
        </w:rPr>
        <w:t>contemporary</w:t>
      </w:r>
      <w:r w:rsidRPr="00FC3B56">
        <w:rPr>
          <w:rFonts w:ascii="Garamond" w:hAnsi="Garamond"/>
          <w:b/>
          <w:sz w:val="24"/>
          <w:u w:val="single"/>
        </w:rPr>
        <w:t xml:space="preserve"> </w:t>
      </w:r>
      <w:r w:rsidRPr="00FC3B56">
        <w:rPr>
          <w:rFonts w:ascii="Garamond" w:hAnsi="Garamond"/>
          <w:b/>
          <w:sz w:val="24"/>
          <w:highlight w:val="cyan"/>
          <w:u w:val="single"/>
        </w:rPr>
        <w:t xml:space="preserve">context in which the </w:t>
      </w:r>
      <w:proofErr w:type="spellStart"/>
      <w:r w:rsidRPr="00FC3B56">
        <w:rPr>
          <w:rFonts w:ascii="Garamond" w:hAnsi="Garamond"/>
          <w:b/>
          <w:sz w:val="24"/>
          <w:highlight w:val="cyan"/>
          <w:u w:val="single"/>
        </w:rPr>
        <w:t>hyperpatriotic</w:t>
      </w:r>
      <w:proofErr w:type="spellEnd"/>
      <w:r w:rsidRPr="00FC3B56">
        <w:rPr>
          <w:rFonts w:ascii="Garamond" w:hAnsi="Garamond"/>
          <w:b/>
          <w:sz w:val="24"/>
          <w:highlight w:val="cyan"/>
          <w:u w:val="single"/>
        </w:rPr>
        <w:t xml:space="preserve"> surge</w:t>
      </w:r>
      <w:r w:rsidRPr="00FC3B56">
        <w:rPr>
          <w:rFonts w:ascii="Garamond" w:hAnsi="Garamond"/>
          <w:sz w:val="10"/>
          <w:szCs w:val="10"/>
        </w:rPr>
        <w:t xml:space="preserve"> following the events of 11 September 2001 </w:t>
      </w:r>
      <w:r w:rsidRPr="00FC3B56">
        <w:rPr>
          <w:rFonts w:ascii="Garamond" w:hAnsi="Garamond"/>
          <w:b/>
          <w:sz w:val="24"/>
          <w:highlight w:val="cyan"/>
          <w:u w:val="single"/>
        </w:rPr>
        <w:t>has made</w:t>
      </w:r>
      <w:r w:rsidRPr="00394A83">
        <w:rPr>
          <w:rFonts w:ascii="Garamond" w:hAnsi="Garamond"/>
          <w:sz w:val="24"/>
          <w:u w:val="single"/>
        </w:rPr>
        <w:t xml:space="preserve"> </w:t>
      </w:r>
      <w:r w:rsidRPr="00FC3B56">
        <w:rPr>
          <w:rFonts w:ascii="Garamond" w:hAnsi="Garamond"/>
          <w:sz w:val="10"/>
          <w:szCs w:val="10"/>
        </w:rPr>
        <w:t xml:space="preserve">considerable </w:t>
      </w:r>
      <w:r w:rsidRPr="00FC3B56">
        <w:rPr>
          <w:rFonts w:ascii="Garamond" w:hAnsi="Garamond"/>
          <w:b/>
          <w:sz w:val="24"/>
          <w:highlight w:val="cyan"/>
          <w:u w:val="single"/>
        </w:rPr>
        <w:t>inroads into the</w:t>
      </w:r>
      <w:r w:rsidRPr="00394A83">
        <w:rPr>
          <w:rFonts w:ascii="Garamond" w:hAnsi="Garamond"/>
          <w:sz w:val="24"/>
          <w:highlight w:val="cyan"/>
          <w:u w:val="single"/>
        </w:rPr>
        <w:t xml:space="preserve"> </w:t>
      </w:r>
      <w:r w:rsidRPr="00FC3B56">
        <w:rPr>
          <w:rFonts w:ascii="Garamond" w:hAnsi="Garamond"/>
          <w:sz w:val="10"/>
          <w:szCs w:val="10"/>
        </w:rPr>
        <w:t xml:space="preserve">US </w:t>
      </w:r>
      <w:r w:rsidRPr="00FC3B56">
        <w:rPr>
          <w:rFonts w:ascii="Garamond" w:hAnsi="Garamond"/>
          <w:b/>
          <w:sz w:val="24"/>
          <w:highlight w:val="cyan"/>
          <w:u w:val="single"/>
        </w:rPr>
        <w:t>academy</w:t>
      </w:r>
      <w:r w:rsidRPr="00FC3B56">
        <w:rPr>
          <w:rFonts w:ascii="Garamond" w:hAnsi="Garamond"/>
          <w:b/>
          <w:sz w:val="24"/>
          <w:u w:val="single"/>
        </w:rPr>
        <w:t xml:space="preserve">. </w:t>
      </w:r>
      <w:r w:rsidRPr="00FC3B56">
        <w:rPr>
          <w:rFonts w:ascii="Garamond" w:hAnsi="Garamond"/>
          <w:b/>
          <w:sz w:val="24"/>
          <w:highlight w:val="cyan"/>
          <w:u w:val="single"/>
        </w:rPr>
        <w:t>The attempt to make the academy a place for</w:t>
      </w:r>
      <w:r w:rsidRPr="00394A83">
        <w:rPr>
          <w:rFonts w:ascii="Garamond" w:hAnsi="Garamond"/>
          <w:sz w:val="24"/>
          <w:u w:val="single"/>
        </w:rPr>
        <w:t xml:space="preserve"> </w:t>
      </w:r>
      <w:r w:rsidRPr="00FC3B56">
        <w:rPr>
          <w:rFonts w:ascii="Garamond" w:hAnsi="Garamond"/>
          <w:sz w:val="10"/>
          <w:szCs w:val="10"/>
        </w:rPr>
        <w:t xml:space="preserve">the </w:t>
      </w:r>
      <w:r w:rsidRPr="00FC3B56">
        <w:rPr>
          <w:rFonts w:ascii="Garamond" w:hAnsi="Garamond"/>
          <w:b/>
          <w:sz w:val="24"/>
          <w:highlight w:val="cyan"/>
          <w:u w:val="single"/>
        </w:rPr>
        <w:t>renewal of the nation-state</w:t>
      </w:r>
      <w:r w:rsidRPr="00394A83">
        <w:rPr>
          <w:rFonts w:ascii="Garamond" w:hAnsi="Garamond"/>
          <w:sz w:val="24"/>
          <w:u w:val="single"/>
        </w:rPr>
        <w:t xml:space="preserve"> </w:t>
      </w:r>
      <w:r w:rsidRPr="00FC3B56">
        <w:rPr>
          <w:rFonts w:ascii="Garamond" w:hAnsi="Garamond"/>
          <w:sz w:val="10"/>
          <w:szCs w:val="10"/>
        </w:rPr>
        <w:t xml:space="preserve">project </w:t>
      </w:r>
      <w:r w:rsidRPr="00FC3B56">
        <w:rPr>
          <w:rFonts w:ascii="Garamond" w:hAnsi="Garamond"/>
          <w:b/>
          <w:sz w:val="24"/>
          <w:highlight w:val="cyan"/>
          <w:u w:val="single"/>
        </w:rPr>
        <w:t>is troubling</w:t>
      </w:r>
      <w:r w:rsidRPr="00394A83">
        <w:rPr>
          <w:rFonts w:ascii="Garamond" w:hAnsi="Garamond"/>
          <w:sz w:val="24"/>
          <w:highlight w:val="cyan"/>
          <w:u w:val="single"/>
        </w:rPr>
        <w:t xml:space="preserve"> </w:t>
      </w:r>
      <w:r w:rsidRPr="00FC3B56">
        <w:rPr>
          <w:rFonts w:ascii="Garamond" w:hAnsi="Garamond"/>
          <w:b/>
          <w:sz w:val="24"/>
          <w:highlight w:val="cyan"/>
          <w:u w:val="single"/>
        </w:rPr>
        <w:t>in itself</w:t>
      </w:r>
      <w:r w:rsidRPr="00FC3B56">
        <w:rPr>
          <w:rFonts w:ascii="Garamond" w:hAnsi="Garamond"/>
          <w:sz w:val="10"/>
          <w:szCs w:val="10"/>
        </w:rPr>
        <w:t xml:space="preserve">; for </w:t>
      </w:r>
      <w:proofErr w:type="spellStart"/>
      <w:r w:rsidRPr="00FC3B56">
        <w:rPr>
          <w:rFonts w:ascii="Garamond" w:hAnsi="Garamond"/>
          <w:sz w:val="10"/>
          <w:szCs w:val="10"/>
        </w:rPr>
        <w:t>IR</w:t>
      </w:r>
      <w:proofErr w:type="spellEnd"/>
      <w:r w:rsidRPr="00FC3B56">
        <w:rPr>
          <w:rFonts w:ascii="Garamond" w:hAnsi="Garamond"/>
          <w:sz w:val="10"/>
          <w:szCs w:val="10"/>
        </w:rPr>
        <w:t xml:space="preserve"> scholars in the US, such attempts can only limit the reach of a global sensibility precisely at a time when such </w:t>
      </w:r>
      <w:proofErr w:type="spellStart"/>
      <w:r w:rsidRPr="00FC3B56">
        <w:rPr>
          <w:rFonts w:ascii="Garamond" w:hAnsi="Garamond"/>
          <w:sz w:val="10"/>
          <w:szCs w:val="10"/>
        </w:rPr>
        <w:t>globality</w:t>
      </w:r>
      <w:proofErr w:type="spellEnd"/>
      <w:r w:rsidRPr="00FC3B56">
        <w:rPr>
          <w:rFonts w:ascii="Garamond" w:hAnsi="Garamond"/>
          <w:sz w:val="10"/>
          <w:szCs w:val="10"/>
        </w:rPr>
        <w:t xml:space="preserve"> is even more urgently needed. Said warns against the inward pull of patriotism in times of emergency and crisis, and argues that even for an intellectual who speaks for a particular cause, the task is to ‘universalize the crisis, to give greater human scope to what a particular race or nation suffered, to associate that experience with the sufferings of </w:t>
      </w:r>
      <w:proofErr w:type="spellStart"/>
      <w:r w:rsidRPr="00FC3B56">
        <w:rPr>
          <w:rFonts w:ascii="Garamond" w:hAnsi="Garamond"/>
          <w:sz w:val="10"/>
          <w:szCs w:val="10"/>
        </w:rPr>
        <w:t>others’</w:t>
      </w:r>
      <w:proofErr w:type="gramStart"/>
      <w:r w:rsidRPr="00FC3B56">
        <w:rPr>
          <w:rFonts w:ascii="Garamond" w:hAnsi="Garamond"/>
          <w:sz w:val="10"/>
          <w:szCs w:val="10"/>
        </w:rPr>
        <w:t>.36</w:t>
      </w:r>
      <w:proofErr w:type="spellEnd"/>
      <w:proofErr w:type="gramEnd"/>
      <w:r w:rsidRPr="00FC3B56">
        <w:rPr>
          <w:rFonts w:ascii="Garamond" w:hAnsi="Garamond"/>
          <w:sz w:val="10"/>
          <w:szCs w:val="10"/>
        </w:rPr>
        <w:t xml:space="preserve"> He is adamant that this is the case even for beleaguered groups such as the Palestinians whose very survival is dependent on formulating their demands in a nationalist </w:t>
      </w:r>
      <w:proofErr w:type="spellStart"/>
      <w:r w:rsidRPr="00FC3B56">
        <w:rPr>
          <w:rFonts w:ascii="Garamond" w:hAnsi="Garamond"/>
          <w:sz w:val="10"/>
          <w:szCs w:val="10"/>
        </w:rPr>
        <w:t>idiom.37</w:t>
      </w:r>
      <w:proofErr w:type="spellEnd"/>
      <w:r w:rsidRPr="00FC3B56">
        <w:rPr>
          <w:rFonts w:ascii="Garamond" w:hAnsi="Garamond"/>
          <w:sz w:val="10"/>
          <w:szCs w:val="10"/>
        </w:rPr>
        <w:t xml:space="preserve"> American intellectuals, as members of a superpower with enormous global reach and where dissension in the public realm is noticeably absent, carry special responsibility in this </w:t>
      </w:r>
      <w:proofErr w:type="spellStart"/>
      <w:r w:rsidRPr="00FC3B56">
        <w:rPr>
          <w:rFonts w:ascii="Garamond" w:hAnsi="Garamond"/>
          <w:sz w:val="10"/>
          <w:szCs w:val="10"/>
        </w:rPr>
        <w:t>regard.38</w:t>
      </w:r>
      <w:proofErr w:type="spellEnd"/>
      <w:r w:rsidRPr="00FC3B56">
        <w:rPr>
          <w:rFonts w:ascii="Garamond" w:hAnsi="Garamond"/>
          <w:sz w:val="10"/>
          <w:szCs w:val="10"/>
        </w:rPr>
        <w:t xml:space="preserve"> What</w:t>
      </w:r>
      <w:r w:rsidRPr="00394A83">
        <w:rPr>
          <w:rFonts w:ascii="Garamond" w:hAnsi="Garamond"/>
          <w:sz w:val="24"/>
          <w:u w:val="single"/>
        </w:rPr>
        <w:t xml:space="preserve"> </w:t>
      </w:r>
      <w:r w:rsidRPr="00FC3B56">
        <w:rPr>
          <w:rFonts w:ascii="Garamond" w:hAnsi="Garamond"/>
          <w:b/>
          <w:sz w:val="24"/>
          <w:highlight w:val="cyan"/>
          <w:u w:val="single"/>
        </w:rPr>
        <w:t>the exilic orientation makes possible</w:t>
      </w:r>
      <w:r w:rsidRPr="00394A83">
        <w:rPr>
          <w:rFonts w:ascii="Garamond" w:hAnsi="Garamond"/>
          <w:sz w:val="24"/>
          <w:highlight w:val="cyan"/>
          <w:u w:val="single"/>
        </w:rPr>
        <w:t xml:space="preserve"> </w:t>
      </w:r>
      <w:r w:rsidRPr="00FC3B56">
        <w:rPr>
          <w:rFonts w:ascii="Garamond" w:hAnsi="Garamond"/>
          <w:sz w:val="10"/>
          <w:szCs w:val="10"/>
        </w:rPr>
        <w:t xml:space="preserve">is </w:t>
      </w:r>
      <w:r w:rsidRPr="00FC3B56">
        <w:rPr>
          <w:rFonts w:ascii="Garamond" w:hAnsi="Garamond"/>
          <w:b/>
          <w:sz w:val="24"/>
          <w:highlight w:val="cyan"/>
          <w:u w:val="single"/>
        </w:rPr>
        <w:t xml:space="preserve">this ability to </w:t>
      </w:r>
      <w:proofErr w:type="spellStart"/>
      <w:r w:rsidRPr="00FC3B56">
        <w:rPr>
          <w:rFonts w:ascii="Garamond" w:hAnsi="Garamond"/>
          <w:b/>
          <w:sz w:val="24"/>
          <w:highlight w:val="cyan"/>
          <w:u w:val="single"/>
        </w:rPr>
        <w:t>universalise</w:t>
      </w:r>
      <w:proofErr w:type="spellEnd"/>
      <w:r w:rsidRPr="00FC3B56">
        <w:rPr>
          <w:rFonts w:ascii="Garamond" w:hAnsi="Garamond"/>
          <w:b/>
          <w:sz w:val="24"/>
          <w:highlight w:val="cyan"/>
          <w:u w:val="single"/>
        </w:rPr>
        <w:t xml:space="preserve"> by enabling</w:t>
      </w:r>
      <w:r w:rsidRPr="00394A83">
        <w:rPr>
          <w:rFonts w:ascii="Garamond" w:hAnsi="Garamond"/>
          <w:sz w:val="24"/>
          <w:u w:val="single"/>
        </w:rPr>
        <w:t xml:space="preserve"> </w:t>
      </w:r>
      <w:r w:rsidRPr="00FC3B56">
        <w:rPr>
          <w:rFonts w:ascii="Garamond" w:hAnsi="Garamond"/>
          <w:sz w:val="10"/>
          <w:szCs w:val="10"/>
        </w:rPr>
        <w:t>first, ‘</w:t>
      </w:r>
      <w:r w:rsidRPr="00FC3B56">
        <w:rPr>
          <w:rFonts w:ascii="Garamond" w:hAnsi="Garamond"/>
          <w:b/>
          <w:sz w:val="24"/>
          <w:highlight w:val="cyan"/>
          <w:u w:val="single"/>
        </w:rPr>
        <w:t>a double perspective that never sees things in isolation’</w:t>
      </w:r>
      <w:r w:rsidRPr="00394A83">
        <w:rPr>
          <w:rFonts w:ascii="Garamond" w:hAnsi="Garamond"/>
          <w:sz w:val="24"/>
          <w:u w:val="single"/>
        </w:rPr>
        <w:t xml:space="preserve"> </w:t>
      </w:r>
      <w:r w:rsidRPr="00FC3B56">
        <w:rPr>
          <w:rFonts w:ascii="Garamond" w:hAnsi="Garamond"/>
          <w:sz w:val="10"/>
          <w:szCs w:val="10"/>
        </w:rPr>
        <w:t xml:space="preserve">so that from the juxtaposition of ideas and experiences </w:t>
      </w:r>
      <w:r w:rsidRPr="00394A83">
        <w:rPr>
          <w:rFonts w:ascii="Garamond" w:hAnsi="Garamond"/>
          <w:sz w:val="24"/>
          <w:highlight w:val="cyan"/>
          <w:u w:val="single"/>
        </w:rPr>
        <w:t>‘</w:t>
      </w:r>
      <w:r w:rsidRPr="00FC3B56">
        <w:rPr>
          <w:rFonts w:ascii="Garamond" w:hAnsi="Garamond"/>
          <w:b/>
          <w:sz w:val="24"/>
          <w:highlight w:val="cyan"/>
          <w:u w:val="single"/>
        </w:rPr>
        <w:t>one gets</w:t>
      </w:r>
      <w:r w:rsidRPr="00394A83">
        <w:rPr>
          <w:rFonts w:ascii="Garamond" w:hAnsi="Garamond"/>
          <w:sz w:val="24"/>
          <w:highlight w:val="cyan"/>
          <w:u w:val="single"/>
        </w:rPr>
        <w:t xml:space="preserve"> </w:t>
      </w:r>
      <w:r w:rsidRPr="00FC3B56">
        <w:rPr>
          <w:rFonts w:ascii="Garamond" w:hAnsi="Garamond"/>
          <w:sz w:val="10"/>
          <w:szCs w:val="10"/>
        </w:rPr>
        <w:t xml:space="preserve">a better, perhaps even more universal idea of how to think, say, about a human rights issue in one situation by comparison with </w:t>
      </w:r>
      <w:proofErr w:type="spellStart"/>
      <w:r w:rsidRPr="00FC3B56">
        <w:rPr>
          <w:rFonts w:ascii="Garamond" w:hAnsi="Garamond"/>
          <w:sz w:val="10"/>
          <w:szCs w:val="10"/>
        </w:rPr>
        <w:t>another’,39</w:t>
      </w:r>
      <w:proofErr w:type="spellEnd"/>
      <w:r w:rsidRPr="00FC3B56">
        <w:rPr>
          <w:rFonts w:ascii="Garamond" w:hAnsi="Garamond"/>
          <w:sz w:val="10"/>
          <w:szCs w:val="10"/>
        </w:rPr>
        <w:t xml:space="preserve"> and second, </w:t>
      </w:r>
      <w:r w:rsidRPr="00FC3B56">
        <w:rPr>
          <w:rFonts w:ascii="Garamond" w:hAnsi="Garamond"/>
          <w:b/>
          <w:sz w:val="24"/>
          <w:highlight w:val="cyan"/>
          <w:u w:val="single"/>
        </w:rPr>
        <w:t>an ability to see things</w:t>
      </w:r>
      <w:r w:rsidRPr="00FC3B56">
        <w:rPr>
          <w:rFonts w:ascii="Garamond" w:hAnsi="Garamond"/>
          <w:sz w:val="10"/>
          <w:szCs w:val="10"/>
        </w:rPr>
        <w:t xml:space="preserve"> ‘not simply as they are, but </w:t>
      </w:r>
      <w:r w:rsidRPr="00FC3B56">
        <w:rPr>
          <w:rFonts w:ascii="Garamond" w:hAnsi="Garamond"/>
          <w:b/>
          <w:sz w:val="24"/>
          <w:highlight w:val="cyan"/>
          <w:u w:val="single"/>
        </w:rPr>
        <w:t>as they have come to be that way’</w:t>
      </w:r>
      <w:r w:rsidRPr="00394A83">
        <w:rPr>
          <w:rFonts w:ascii="Garamond" w:hAnsi="Garamond"/>
          <w:sz w:val="24"/>
          <w:highlight w:val="cyan"/>
        </w:rPr>
        <w:t>,</w:t>
      </w:r>
      <w:r w:rsidRPr="00394A83">
        <w:rPr>
          <w:rFonts w:ascii="Garamond" w:hAnsi="Garamond"/>
          <w:sz w:val="24"/>
        </w:rPr>
        <w:t xml:space="preserve"> </w:t>
      </w:r>
      <w:r w:rsidRPr="00FC3B56">
        <w:rPr>
          <w:rFonts w:ascii="Garamond" w:hAnsi="Garamond"/>
          <w:sz w:val="10"/>
          <w:szCs w:val="10"/>
        </w:rPr>
        <w:t xml:space="preserve">as contingent ‘historical choices made by men and women’ that are </w:t>
      </w:r>
      <w:proofErr w:type="spellStart"/>
      <w:r w:rsidRPr="00FC3B56">
        <w:rPr>
          <w:rFonts w:ascii="Garamond" w:hAnsi="Garamond"/>
          <w:sz w:val="10"/>
          <w:szCs w:val="10"/>
        </w:rPr>
        <w:t>changeable.40</w:t>
      </w:r>
      <w:proofErr w:type="spellEnd"/>
      <w:r w:rsidRPr="00FC3B56">
        <w:rPr>
          <w:rFonts w:ascii="Garamond" w:hAnsi="Garamond"/>
          <w:sz w:val="10"/>
          <w:szCs w:val="10"/>
        </w:rPr>
        <w:t xml:space="preserve"> </w:t>
      </w:r>
      <w:r w:rsidRPr="00FC3B56">
        <w:rPr>
          <w:rFonts w:ascii="Garamond" w:hAnsi="Garamond"/>
          <w:b/>
          <w:sz w:val="24"/>
          <w:highlight w:val="cyan"/>
          <w:u w:val="single"/>
        </w:rPr>
        <w:t>The second of these</w:t>
      </w:r>
      <w:r w:rsidRPr="00394A83">
        <w:rPr>
          <w:rFonts w:ascii="Garamond" w:hAnsi="Garamond"/>
          <w:sz w:val="24"/>
          <w:u w:val="single"/>
        </w:rPr>
        <w:t xml:space="preserve"> </w:t>
      </w:r>
      <w:r w:rsidRPr="00FC3B56">
        <w:rPr>
          <w:rFonts w:ascii="Garamond" w:hAnsi="Garamond"/>
          <w:sz w:val="10"/>
          <w:szCs w:val="10"/>
        </w:rPr>
        <w:t xml:space="preserve">abilities </w:t>
      </w:r>
      <w:r w:rsidRPr="00FC3B56">
        <w:rPr>
          <w:rFonts w:ascii="Garamond" w:hAnsi="Garamond"/>
          <w:b/>
          <w:sz w:val="24"/>
          <w:highlight w:val="cyan"/>
          <w:u w:val="single"/>
        </w:rPr>
        <w:t xml:space="preserve">displaces the ontological </w:t>
      </w:r>
      <w:proofErr w:type="spellStart"/>
      <w:r w:rsidRPr="00FC3B56">
        <w:rPr>
          <w:rFonts w:ascii="Garamond" w:hAnsi="Garamond"/>
          <w:b/>
          <w:sz w:val="24"/>
          <w:highlight w:val="cyan"/>
          <w:u w:val="single"/>
        </w:rPr>
        <w:t>givenness</w:t>
      </w:r>
      <w:proofErr w:type="spellEnd"/>
      <w:r w:rsidRPr="00FC3B56">
        <w:rPr>
          <w:rFonts w:ascii="Garamond" w:hAnsi="Garamond"/>
          <w:b/>
          <w:sz w:val="24"/>
          <w:highlight w:val="cyan"/>
          <w:u w:val="single"/>
        </w:rPr>
        <w:t xml:space="preserve"> of the nation-state in</w:t>
      </w:r>
      <w:r w:rsidRPr="00394A83">
        <w:rPr>
          <w:rFonts w:ascii="Garamond" w:hAnsi="Garamond"/>
          <w:sz w:val="24"/>
          <w:u w:val="single"/>
        </w:rPr>
        <w:t xml:space="preserve"> </w:t>
      </w:r>
      <w:r w:rsidRPr="00FC3B56">
        <w:rPr>
          <w:rFonts w:ascii="Garamond" w:hAnsi="Garamond"/>
          <w:sz w:val="10"/>
          <w:szCs w:val="10"/>
        </w:rPr>
        <w:t xml:space="preserve">the study of </w:t>
      </w:r>
      <w:r w:rsidRPr="00FC3B56">
        <w:rPr>
          <w:rFonts w:ascii="Garamond" w:hAnsi="Garamond"/>
          <w:b/>
          <w:sz w:val="24"/>
          <w:highlight w:val="cyan"/>
          <w:u w:val="single"/>
        </w:rPr>
        <w:t>global politics</w:t>
      </w:r>
      <w:r w:rsidRPr="00394A83">
        <w:rPr>
          <w:rFonts w:ascii="Garamond" w:hAnsi="Garamond"/>
          <w:sz w:val="24"/>
          <w:u w:val="single"/>
        </w:rPr>
        <w:t xml:space="preserve">; </w:t>
      </w:r>
      <w:r w:rsidRPr="00FC3B56">
        <w:rPr>
          <w:rFonts w:ascii="Garamond" w:hAnsi="Garamond"/>
          <w:sz w:val="10"/>
          <w:szCs w:val="10"/>
        </w:rPr>
        <w:t xml:space="preserve">for the intellectual who feels pulled by the demands of loyalty and patriotism, Said suggests, ‘[n]ever solidarity before criticism’, arguing that it is the intellectual’s task to show how the nation ‘is not a natural or god-given entity but is a constructed, manufactured, even in some cases invented object, with a history of struggle and conquest behind </w:t>
      </w:r>
      <w:proofErr w:type="spellStart"/>
      <w:r w:rsidRPr="00FC3B56">
        <w:rPr>
          <w:rFonts w:ascii="Garamond" w:hAnsi="Garamond"/>
          <w:sz w:val="10"/>
          <w:szCs w:val="10"/>
        </w:rPr>
        <w:t>it’.41</w:t>
      </w:r>
      <w:proofErr w:type="spellEnd"/>
      <w:r w:rsidRPr="00FC3B56">
        <w:rPr>
          <w:rFonts w:ascii="Garamond" w:hAnsi="Garamond"/>
          <w:sz w:val="10"/>
          <w:szCs w:val="10"/>
        </w:rPr>
        <w:t xml:space="preserve"> The first of these abilities interjects a </w:t>
      </w:r>
      <w:proofErr w:type="spellStart"/>
      <w:r w:rsidRPr="00FC3B56">
        <w:rPr>
          <w:rFonts w:ascii="Garamond" w:hAnsi="Garamond"/>
          <w:sz w:val="10"/>
          <w:szCs w:val="10"/>
        </w:rPr>
        <w:t>comparativist</w:t>
      </w:r>
      <w:proofErr w:type="spellEnd"/>
      <w:r w:rsidRPr="00FC3B56">
        <w:rPr>
          <w:rFonts w:ascii="Garamond" w:hAnsi="Garamond"/>
          <w:sz w:val="10"/>
          <w:szCs w:val="10"/>
        </w:rPr>
        <w:t xml:space="preserve"> approach as critical to the study of global politics, locating one’s work in a temporal and spatial plane that is always larger than one’s immediate (national) context and in the process </w:t>
      </w:r>
      <w:proofErr w:type="spellStart"/>
      <w:r w:rsidRPr="00FC3B56">
        <w:rPr>
          <w:rFonts w:ascii="Garamond" w:hAnsi="Garamond"/>
          <w:sz w:val="10"/>
          <w:szCs w:val="10"/>
        </w:rPr>
        <w:t>historicising</w:t>
      </w:r>
      <w:proofErr w:type="spellEnd"/>
      <w:r w:rsidRPr="00FC3B56">
        <w:rPr>
          <w:rFonts w:ascii="Garamond" w:hAnsi="Garamond"/>
          <w:sz w:val="10"/>
          <w:szCs w:val="10"/>
        </w:rPr>
        <w:t xml:space="preserve"> and </w:t>
      </w:r>
      <w:proofErr w:type="spellStart"/>
      <w:r w:rsidRPr="00FC3B56">
        <w:rPr>
          <w:rFonts w:ascii="Garamond" w:hAnsi="Garamond"/>
          <w:sz w:val="10"/>
          <w:szCs w:val="10"/>
        </w:rPr>
        <w:t>politicising</w:t>
      </w:r>
      <w:proofErr w:type="spellEnd"/>
      <w:r w:rsidRPr="00FC3B56">
        <w:rPr>
          <w:rFonts w:ascii="Garamond" w:hAnsi="Garamond"/>
          <w:sz w:val="10"/>
          <w:szCs w:val="10"/>
        </w:rPr>
        <w:t xml:space="preserve"> what may appear </w:t>
      </w:r>
      <w:proofErr w:type="spellStart"/>
      <w:r w:rsidRPr="00FC3B56">
        <w:rPr>
          <w:rFonts w:ascii="Garamond" w:hAnsi="Garamond"/>
          <w:sz w:val="10"/>
          <w:szCs w:val="10"/>
        </w:rPr>
        <w:t>naturalised</w:t>
      </w:r>
      <w:proofErr w:type="spellEnd"/>
      <w:r w:rsidRPr="00FC3B56">
        <w:rPr>
          <w:rFonts w:ascii="Garamond" w:hAnsi="Garamond"/>
          <w:sz w:val="10"/>
          <w:szCs w:val="10"/>
        </w:rPr>
        <w:t xml:space="preserve"> in any particular (national) context. The now famous passage from Hugo of St Victor, cited by </w:t>
      </w:r>
      <w:proofErr w:type="spellStart"/>
      <w:r w:rsidRPr="00FC3B56">
        <w:rPr>
          <w:rFonts w:ascii="Garamond" w:hAnsi="Garamond"/>
          <w:sz w:val="10"/>
          <w:szCs w:val="10"/>
        </w:rPr>
        <w:t>Auerbach</w:t>
      </w:r>
      <w:proofErr w:type="spellEnd"/>
      <w:r w:rsidRPr="00FC3B56">
        <w:rPr>
          <w:rFonts w:ascii="Garamond" w:hAnsi="Garamond"/>
          <w:sz w:val="10"/>
          <w:szCs w:val="10"/>
        </w:rPr>
        <w:t>, appears in Said’s writings on at least four different occasions: The man who finds his homeland sweet is still a tender beginner; he to whom every soil is as his native one is already strong; but he is perfect to whom the entire world is as a foreign land. The tender soul has fixed his love on one spot in the world; the strong man has extended his love to all places; the perfect man has extinguished his.</w:t>
      </w:r>
    </w:p>
    <w:p w14:paraId="58EE309D" w14:textId="77777777" w:rsidR="00394A83" w:rsidRPr="00394A83" w:rsidRDefault="00394A83" w:rsidP="00394A83">
      <w:pPr>
        <w:spacing w:line="360" w:lineRule="auto"/>
        <w:jc w:val="both"/>
        <w:rPr>
          <w:rFonts w:ascii="Garamond" w:hAnsi="Garamond" w:cs="Times New Roman"/>
          <w:b/>
          <w:bCs/>
          <w:iCs/>
          <w:sz w:val="24"/>
        </w:rPr>
      </w:pPr>
    </w:p>
    <w:p w14:paraId="08D2EA43" w14:textId="77777777" w:rsidR="002A33B2" w:rsidRPr="0027499C" w:rsidRDefault="002A33B2" w:rsidP="0027499C">
      <w:pPr>
        <w:spacing w:line="360" w:lineRule="auto"/>
        <w:rPr>
          <w:rFonts w:ascii="Garamond" w:hAnsi="Garamond" w:cs="Times New Roman"/>
          <w:sz w:val="24"/>
        </w:rPr>
      </w:pPr>
    </w:p>
    <w:p w14:paraId="5DFDFA0C" w14:textId="77777777" w:rsidR="0049705A" w:rsidRPr="0027499C" w:rsidRDefault="0049705A" w:rsidP="0027499C">
      <w:pPr>
        <w:spacing w:line="360" w:lineRule="auto"/>
        <w:rPr>
          <w:rFonts w:ascii="Garamond" w:hAnsi="Garamond" w:cs="Times New Roman"/>
          <w:sz w:val="24"/>
        </w:rPr>
      </w:pPr>
    </w:p>
    <w:p w14:paraId="736E75F3" w14:textId="77777777" w:rsidR="0049705A" w:rsidRPr="0027499C" w:rsidRDefault="0049705A" w:rsidP="0027499C">
      <w:pPr>
        <w:spacing w:line="360" w:lineRule="auto"/>
        <w:rPr>
          <w:rFonts w:ascii="Garamond" w:hAnsi="Garamond" w:cs="Times New Roman"/>
          <w:sz w:val="24"/>
        </w:rPr>
      </w:pPr>
    </w:p>
    <w:p w14:paraId="527BF44C" w14:textId="340B03D4" w:rsidR="00282091" w:rsidRDefault="00282091">
      <w:pPr>
        <w:rPr>
          <w:rFonts w:ascii="Garamond" w:hAnsi="Garamond" w:cs="Times New Roman"/>
          <w:sz w:val="24"/>
        </w:rPr>
      </w:pPr>
      <w:r>
        <w:rPr>
          <w:rFonts w:ascii="Garamond" w:hAnsi="Garamond" w:cs="Times New Roman"/>
          <w:sz w:val="24"/>
        </w:rPr>
        <w:br w:type="page"/>
      </w:r>
    </w:p>
    <w:p w14:paraId="55DE56C8" w14:textId="3445BA49" w:rsidR="00282091" w:rsidRPr="00C97B8F" w:rsidRDefault="00C97B8F" w:rsidP="00C97B8F">
      <w:pPr>
        <w:pStyle w:val="Heading2"/>
        <w:pBdr>
          <w:top w:val="single" w:sz="18" w:space="1" w:color="auto"/>
          <w:left w:val="single" w:sz="18" w:space="4" w:color="auto"/>
          <w:bottom w:val="single" w:sz="18" w:space="1" w:color="auto"/>
          <w:right w:val="single" w:sz="18" w:space="4" w:color="auto"/>
        </w:pBdr>
        <w:spacing w:before="0" w:line="360" w:lineRule="auto"/>
        <w:rPr>
          <w:rFonts w:ascii="Garamond" w:hAnsi="Garamond"/>
          <w:sz w:val="24"/>
          <w:szCs w:val="24"/>
          <w:u w:val="none"/>
        </w:rPr>
      </w:pPr>
      <w:r w:rsidRPr="00C97B8F">
        <w:rPr>
          <w:rFonts w:ascii="Garamond" w:hAnsi="Garamond"/>
          <w:sz w:val="24"/>
          <w:szCs w:val="24"/>
          <w:u w:val="none"/>
        </w:rPr>
        <w:t>2NR Overview</w:t>
      </w:r>
    </w:p>
    <w:p w14:paraId="053DC7E7" w14:textId="77777777" w:rsidR="00C97B8F" w:rsidRPr="00C97B8F" w:rsidRDefault="00C97B8F" w:rsidP="0027499C">
      <w:pPr>
        <w:spacing w:line="360" w:lineRule="auto"/>
        <w:rPr>
          <w:rFonts w:ascii="Garamond" w:hAnsi="Garamond" w:cs="Times New Roman"/>
          <w:sz w:val="10"/>
          <w:szCs w:val="10"/>
        </w:rPr>
      </w:pPr>
    </w:p>
    <w:p w14:paraId="109D0F43" w14:textId="3A6C671C" w:rsidR="00C97B8F" w:rsidRDefault="00C97B8F" w:rsidP="0027499C">
      <w:pPr>
        <w:spacing w:line="360" w:lineRule="auto"/>
        <w:rPr>
          <w:rFonts w:ascii="Garamond" w:hAnsi="Garamond" w:cs="Times New Roman"/>
          <w:sz w:val="24"/>
        </w:rPr>
      </w:pPr>
      <w:r>
        <w:rPr>
          <w:rFonts w:ascii="Garamond" w:hAnsi="Garamond" w:cs="Times New Roman"/>
          <w:sz w:val="24"/>
        </w:rPr>
        <w:t xml:space="preserve">Extend </w:t>
      </w:r>
      <w:proofErr w:type="spellStart"/>
      <w:r>
        <w:rPr>
          <w:rFonts w:ascii="Garamond" w:hAnsi="Garamond" w:cs="Times New Roman"/>
          <w:sz w:val="24"/>
        </w:rPr>
        <w:t>Spivak</w:t>
      </w:r>
      <w:proofErr w:type="spellEnd"/>
      <w:r>
        <w:rPr>
          <w:rFonts w:ascii="Garamond" w:hAnsi="Garamond" w:cs="Times New Roman"/>
          <w:sz w:val="24"/>
        </w:rPr>
        <w:t xml:space="preserve"> – the </w:t>
      </w:r>
      <w:r w:rsidR="00770F93">
        <w:rPr>
          <w:rFonts w:ascii="Garamond" w:hAnsi="Garamond" w:cs="Times New Roman"/>
          <w:sz w:val="24"/>
        </w:rPr>
        <w:t xml:space="preserve">affirmative’s call for the ballot is frightening because it transforms the ballot into a symbol of the prize of Otherness while erasing the subaltern.  The aff fails to account for their locational context when speaking on behalf of the </w:t>
      </w:r>
      <w:proofErr w:type="gramStart"/>
      <w:r w:rsidR="00770F93">
        <w:rPr>
          <w:rFonts w:ascii="Garamond" w:hAnsi="Garamond" w:cs="Times New Roman"/>
          <w:sz w:val="24"/>
        </w:rPr>
        <w:t>Other</w:t>
      </w:r>
      <w:proofErr w:type="gramEnd"/>
      <w:r w:rsidR="00770F93">
        <w:rPr>
          <w:rFonts w:ascii="Garamond" w:hAnsi="Garamond" w:cs="Times New Roman"/>
          <w:sz w:val="24"/>
        </w:rPr>
        <w:t xml:space="preserve">, which diminishes their epistemic credibility.  This form of knowledge production is not neutral; it is the lynchpin of the Western intellectual subject that assumes that the subaltern would be on board with their project.  However, this relies on the same logic that reinforces the conception of an inferior other.  </w:t>
      </w:r>
    </w:p>
    <w:p w14:paraId="42A476BF" w14:textId="77777777" w:rsidR="00770F93" w:rsidRPr="00770F93" w:rsidRDefault="00770F93" w:rsidP="0027499C">
      <w:pPr>
        <w:spacing w:line="360" w:lineRule="auto"/>
        <w:rPr>
          <w:rFonts w:ascii="Garamond" w:hAnsi="Garamond" w:cs="Times New Roman"/>
          <w:sz w:val="10"/>
          <w:szCs w:val="10"/>
        </w:rPr>
      </w:pPr>
    </w:p>
    <w:p w14:paraId="6BBC8253" w14:textId="5DE6DD60" w:rsidR="00770F93" w:rsidRDefault="00770F93" w:rsidP="0027499C">
      <w:pPr>
        <w:spacing w:line="360" w:lineRule="auto"/>
        <w:rPr>
          <w:rFonts w:ascii="Garamond" w:hAnsi="Garamond" w:cs="Times New Roman"/>
          <w:sz w:val="24"/>
        </w:rPr>
      </w:pPr>
      <w:r>
        <w:rPr>
          <w:rFonts w:ascii="Garamond" w:hAnsi="Garamond" w:cs="Times New Roman"/>
          <w:sz w:val="24"/>
        </w:rPr>
        <w:t xml:space="preserve">Extend Chow – </w:t>
      </w:r>
      <w:r w:rsidR="002E0D5C">
        <w:rPr>
          <w:rFonts w:ascii="Garamond" w:hAnsi="Garamond" w:cs="Times New Roman"/>
          <w:sz w:val="24"/>
        </w:rPr>
        <w:t xml:space="preserve">speaking on behalf of the subaltern reduces it to a passive objet for the commodification of the debate community.  An affirmative ballot doesn’t actually solve the Other’s problems; it just reinforces the fact that the West is still controlling the solutions to the problem of the subaltern – this turns the aff because they endorse the same mindsets that they criticize.  </w:t>
      </w:r>
    </w:p>
    <w:p w14:paraId="1CB4C499" w14:textId="77777777" w:rsidR="002E0D5C" w:rsidRPr="002E0D5C" w:rsidRDefault="002E0D5C" w:rsidP="0027499C">
      <w:pPr>
        <w:spacing w:line="360" w:lineRule="auto"/>
        <w:rPr>
          <w:rFonts w:ascii="Garamond" w:hAnsi="Garamond" w:cs="Times New Roman"/>
          <w:sz w:val="10"/>
          <w:szCs w:val="10"/>
        </w:rPr>
      </w:pPr>
    </w:p>
    <w:p w14:paraId="7CC783C3" w14:textId="35B982AC" w:rsidR="002E0D5C" w:rsidRDefault="002E0D5C" w:rsidP="0027499C">
      <w:pPr>
        <w:spacing w:line="360" w:lineRule="auto"/>
        <w:rPr>
          <w:rFonts w:ascii="Garamond" w:hAnsi="Garamond" w:cs="Times New Roman"/>
          <w:sz w:val="24"/>
        </w:rPr>
      </w:pPr>
      <w:r>
        <w:rPr>
          <w:rFonts w:ascii="Garamond" w:hAnsi="Garamond" w:cs="Times New Roman"/>
          <w:sz w:val="24"/>
        </w:rPr>
        <w:t xml:space="preserve">Extend </w:t>
      </w:r>
      <w:proofErr w:type="spellStart"/>
      <w:r>
        <w:rPr>
          <w:rFonts w:ascii="Garamond" w:hAnsi="Garamond" w:cs="Times New Roman"/>
          <w:sz w:val="24"/>
        </w:rPr>
        <w:t>Biwas</w:t>
      </w:r>
      <w:proofErr w:type="spellEnd"/>
      <w:r>
        <w:rPr>
          <w:rFonts w:ascii="Garamond" w:hAnsi="Garamond" w:cs="Times New Roman"/>
          <w:sz w:val="24"/>
        </w:rPr>
        <w:t xml:space="preserve"> – the alternative is for the judge to vote negative in an act of academic exile.  Rather than examining structures external to this round, we should question our privilege to speak in the first place; our rejection of the Western academy is a precondition for any semblance of solvency.  Only the alt solves because exile is the condition that characterizes the intellectual as someone who is outside the comforts of privilege.  </w:t>
      </w:r>
    </w:p>
    <w:p w14:paraId="745F3C47" w14:textId="77777777" w:rsidR="00C97B8F" w:rsidRDefault="00C97B8F" w:rsidP="0027499C">
      <w:pPr>
        <w:spacing w:line="360" w:lineRule="auto"/>
        <w:rPr>
          <w:rFonts w:ascii="Garamond" w:hAnsi="Garamond" w:cs="Times New Roman"/>
          <w:sz w:val="24"/>
        </w:rPr>
      </w:pPr>
    </w:p>
    <w:p w14:paraId="2E2A9FEB" w14:textId="77777777" w:rsidR="00C97B8F" w:rsidRDefault="00C97B8F" w:rsidP="0027499C">
      <w:pPr>
        <w:spacing w:line="360" w:lineRule="auto"/>
        <w:rPr>
          <w:rFonts w:ascii="Garamond" w:hAnsi="Garamond" w:cs="Times New Roman"/>
          <w:sz w:val="24"/>
        </w:rPr>
      </w:pPr>
    </w:p>
    <w:p w14:paraId="5C444C96" w14:textId="77777777" w:rsidR="00B23325" w:rsidRDefault="00B23325" w:rsidP="0027499C">
      <w:pPr>
        <w:spacing w:line="360" w:lineRule="auto"/>
        <w:rPr>
          <w:rFonts w:ascii="Garamond" w:hAnsi="Garamond" w:cs="Times New Roman"/>
          <w:sz w:val="24"/>
        </w:rPr>
      </w:pPr>
    </w:p>
    <w:p w14:paraId="433B0756" w14:textId="4A9536D9" w:rsidR="00B23325" w:rsidRDefault="00B23325">
      <w:pPr>
        <w:rPr>
          <w:rFonts w:ascii="Garamond" w:hAnsi="Garamond" w:cs="Times New Roman"/>
          <w:sz w:val="24"/>
        </w:rPr>
      </w:pPr>
      <w:r>
        <w:rPr>
          <w:rFonts w:ascii="Garamond" w:hAnsi="Garamond" w:cs="Times New Roman"/>
          <w:sz w:val="24"/>
        </w:rPr>
        <w:br w:type="page"/>
      </w:r>
    </w:p>
    <w:p w14:paraId="5965FD0B" w14:textId="4E5DC7BB" w:rsidR="00B23325" w:rsidRPr="00D80195" w:rsidRDefault="00D80195" w:rsidP="00D80195">
      <w:pPr>
        <w:pStyle w:val="Heading2"/>
        <w:pBdr>
          <w:top w:val="single" w:sz="18" w:space="1" w:color="auto"/>
          <w:left w:val="single" w:sz="18" w:space="4" w:color="auto"/>
          <w:bottom w:val="single" w:sz="18" w:space="1" w:color="auto"/>
          <w:right w:val="single" w:sz="18" w:space="4" w:color="auto"/>
        </w:pBdr>
        <w:spacing w:before="0" w:line="360" w:lineRule="auto"/>
        <w:rPr>
          <w:rFonts w:ascii="Garamond" w:hAnsi="Garamond"/>
          <w:sz w:val="24"/>
          <w:szCs w:val="24"/>
          <w:u w:val="none"/>
        </w:rPr>
      </w:pPr>
      <w:r w:rsidRPr="00D80195">
        <w:rPr>
          <w:rFonts w:ascii="Garamond" w:hAnsi="Garamond"/>
          <w:sz w:val="24"/>
          <w:szCs w:val="24"/>
          <w:u w:val="none"/>
        </w:rPr>
        <w:t xml:space="preserve">Link </w:t>
      </w:r>
      <w:r w:rsidR="000831EF">
        <w:rPr>
          <w:rFonts w:ascii="Garamond" w:hAnsi="Garamond"/>
          <w:sz w:val="24"/>
          <w:szCs w:val="24"/>
          <w:u w:val="none"/>
        </w:rPr>
        <w:t>–</w:t>
      </w:r>
      <w:r w:rsidRPr="00D80195">
        <w:rPr>
          <w:rFonts w:ascii="Garamond" w:hAnsi="Garamond"/>
          <w:sz w:val="24"/>
          <w:szCs w:val="24"/>
          <w:u w:val="none"/>
        </w:rPr>
        <w:t xml:space="preserve"> Anthro</w:t>
      </w:r>
    </w:p>
    <w:p w14:paraId="59FC4996" w14:textId="77777777" w:rsidR="00D80195" w:rsidRPr="00D80195" w:rsidRDefault="00D80195" w:rsidP="0027499C">
      <w:pPr>
        <w:spacing w:line="360" w:lineRule="auto"/>
        <w:rPr>
          <w:rFonts w:ascii="Garamond" w:hAnsi="Garamond" w:cs="Times New Roman"/>
          <w:sz w:val="10"/>
          <w:szCs w:val="10"/>
        </w:rPr>
      </w:pPr>
    </w:p>
    <w:p w14:paraId="3E9FDE89" w14:textId="052FBFA2" w:rsidR="00D80195" w:rsidRDefault="006513DB" w:rsidP="0027499C">
      <w:pPr>
        <w:spacing w:line="360" w:lineRule="auto"/>
        <w:rPr>
          <w:rFonts w:ascii="Garamond" w:hAnsi="Garamond" w:cs="Times New Roman"/>
          <w:sz w:val="24"/>
        </w:rPr>
      </w:pPr>
      <w:r>
        <w:rPr>
          <w:rFonts w:ascii="Garamond" w:hAnsi="Garamond" w:cs="Times New Roman"/>
          <w:sz w:val="24"/>
        </w:rPr>
        <w:t xml:space="preserve">The idea that the affirmative can attempt to “end” anthropocentrism is self-defeating and links into the kritik because the position of being against anthropocentrism not only assumes we can speak for the animal outside our own reality but is also humanist – turns aff and links into K. </w:t>
      </w:r>
      <w:r w:rsidR="00D80195">
        <w:rPr>
          <w:rFonts w:ascii="Garamond" w:hAnsi="Garamond" w:cs="Times New Roman"/>
          <w:b/>
          <w:sz w:val="24"/>
        </w:rPr>
        <w:t>Morton</w:t>
      </w:r>
      <w:r w:rsidR="000040F1">
        <w:rPr>
          <w:rStyle w:val="FootnoteReference"/>
          <w:rFonts w:ascii="Garamond" w:hAnsi="Garamond" w:cs="Times New Roman"/>
          <w:b/>
          <w:sz w:val="24"/>
        </w:rPr>
        <w:footnoteReference w:id="11"/>
      </w:r>
      <w:r w:rsidR="00D80195">
        <w:rPr>
          <w:rFonts w:ascii="Garamond" w:hAnsi="Garamond" w:cs="Times New Roman"/>
          <w:sz w:val="24"/>
        </w:rPr>
        <w:t xml:space="preserve"> explains,</w:t>
      </w:r>
    </w:p>
    <w:p w14:paraId="30704E79" w14:textId="77777777" w:rsidR="00D80195" w:rsidRPr="00D80195" w:rsidRDefault="00D80195" w:rsidP="0027499C">
      <w:pPr>
        <w:spacing w:line="360" w:lineRule="auto"/>
        <w:rPr>
          <w:rFonts w:ascii="Garamond" w:hAnsi="Garamond" w:cs="Times New Roman"/>
          <w:sz w:val="10"/>
          <w:szCs w:val="10"/>
        </w:rPr>
      </w:pPr>
    </w:p>
    <w:p w14:paraId="584836F7" w14:textId="5F87FF9F" w:rsidR="00D80195" w:rsidRPr="000040F1" w:rsidRDefault="00D80195" w:rsidP="00D80195">
      <w:pPr>
        <w:spacing w:line="360" w:lineRule="auto"/>
        <w:jc w:val="both"/>
        <w:rPr>
          <w:rFonts w:ascii="Garamond" w:hAnsi="Garamond" w:cs="Times New Roman"/>
          <w:sz w:val="10"/>
          <w:szCs w:val="10"/>
        </w:rPr>
      </w:pPr>
      <w:r w:rsidRPr="000040F1">
        <w:rPr>
          <w:rFonts w:ascii="Garamond" w:hAnsi="Garamond" w:cs="Times New Roman"/>
          <w:sz w:val="10"/>
          <w:szCs w:val="10"/>
        </w:rPr>
        <w:t xml:space="preserve">The deep green objection is that the parrots aren’t really animals </w:t>
      </w:r>
      <w:proofErr w:type="gramStart"/>
      <w:r w:rsidRPr="000040F1">
        <w:rPr>
          <w:rFonts w:ascii="Garamond" w:hAnsi="Garamond" w:cs="Times New Roman"/>
          <w:sz w:val="10"/>
          <w:szCs w:val="10"/>
        </w:rPr>
        <w:t>and  that</w:t>
      </w:r>
      <w:proofErr w:type="gramEnd"/>
      <w:r w:rsidRPr="000040F1">
        <w:rPr>
          <w:rFonts w:ascii="Garamond" w:hAnsi="Garamond" w:cs="Times New Roman"/>
          <w:sz w:val="10"/>
          <w:szCs w:val="10"/>
        </w:rPr>
        <w:t xml:space="preserve"> the film's view is anthropocentric.</w:t>
      </w:r>
      <w:r w:rsidRPr="00D80195">
        <w:rPr>
          <w:rFonts w:ascii="Garamond" w:hAnsi="Garamond" w:cs="Times New Roman"/>
          <w:sz w:val="24"/>
        </w:rPr>
        <w:t xml:space="preserve"> </w:t>
      </w:r>
      <w:r w:rsidRPr="00D80195">
        <w:rPr>
          <w:rFonts w:ascii="Garamond" w:hAnsi="Garamond" w:cs="Times New Roman"/>
          <w:b/>
          <w:sz w:val="24"/>
          <w:highlight w:val="cyan"/>
          <w:u w:val="single"/>
        </w:rPr>
        <w:t xml:space="preserve">Here </w:t>
      </w:r>
      <w:r w:rsidRPr="000040F1">
        <w:rPr>
          <w:rFonts w:ascii="Garamond" w:hAnsi="Garamond" w:cs="Times New Roman"/>
          <w:sz w:val="10"/>
          <w:szCs w:val="10"/>
        </w:rPr>
        <w:t>that</w:t>
      </w:r>
      <w:r w:rsidRPr="00D80195">
        <w:rPr>
          <w:rFonts w:ascii="Garamond" w:hAnsi="Garamond" w:cs="Times New Roman"/>
          <w:sz w:val="24"/>
        </w:rPr>
        <w:t xml:space="preserve"> </w:t>
      </w:r>
      <w:r w:rsidRPr="00D80195">
        <w:rPr>
          <w:rFonts w:ascii="Garamond" w:hAnsi="Garamond" w:cs="Times New Roman"/>
          <w:b/>
          <w:sz w:val="24"/>
          <w:highlight w:val="cyan"/>
          <w:u w:val="single"/>
        </w:rPr>
        <w:t xml:space="preserve">we run into one of </w:t>
      </w:r>
      <w:proofErr w:type="gramStart"/>
      <w:r w:rsidRPr="00D80195">
        <w:rPr>
          <w:rFonts w:ascii="Garamond" w:hAnsi="Garamond" w:cs="Times New Roman"/>
          <w:b/>
          <w:sz w:val="24"/>
          <w:highlight w:val="cyan"/>
          <w:u w:val="single"/>
        </w:rPr>
        <w:t>the .</w:t>
      </w:r>
      <w:proofErr w:type="gramEnd"/>
      <w:r w:rsidRPr="00D80195">
        <w:rPr>
          <w:rFonts w:ascii="Garamond" w:hAnsi="Garamond" w:cs="Times New Roman"/>
          <w:b/>
          <w:sz w:val="24"/>
          <w:highlight w:val="cyan"/>
          <w:u w:val="single"/>
        </w:rPr>
        <w:t xml:space="preserve"> ‘</w:t>
      </w:r>
      <w:proofErr w:type="gramStart"/>
      <w:r w:rsidRPr="00D80195">
        <w:rPr>
          <w:rFonts w:ascii="Garamond" w:hAnsi="Garamond" w:cs="Times New Roman"/>
          <w:b/>
          <w:sz w:val="24"/>
          <w:highlight w:val="cyan"/>
          <w:u w:val="single"/>
        </w:rPr>
        <w:t>greatest</w:t>
      </w:r>
      <w:proofErr w:type="gramEnd"/>
      <w:r w:rsidRPr="00D80195">
        <w:rPr>
          <w:rFonts w:ascii="Garamond" w:hAnsi="Garamond" w:cs="Times New Roman"/>
          <w:b/>
          <w:sz w:val="24"/>
          <w:highlight w:val="cyan"/>
          <w:u w:val="single"/>
        </w:rPr>
        <w:t xml:space="preserve"> obstacles to </w:t>
      </w:r>
      <w:r w:rsidRPr="000040F1">
        <w:rPr>
          <w:rFonts w:ascii="Garamond" w:hAnsi="Garamond" w:cs="Times New Roman"/>
          <w:sz w:val="10"/>
          <w:szCs w:val="10"/>
        </w:rPr>
        <w:t>the</w:t>
      </w:r>
      <w:r w:rsidRPr="00D80195">
        <w:rPr>
          <w:rFonts w:ascii="Garamond" w:hAnsi="Garamond" w:cs="Times New Roman"/>
          <w:sz w:val="24"/>
        </w:rPr>
        <w:t xml:space="preserve"> </w:t>
      </w:r>
      <w:r w:rsidRPr="00D80195">
        <w:rPr>
          <w:rFonts w:ascii="Garamond" w:hAnsi="Garamond" w:cs="Times New Roman"/>
          <w:b/>
          <w:sz w:val="24"/>
          <w:highlight w:val="cyan"/>
          <w:u w:val="single"/>
        </w:rPr>
        <w:t xml:space="preserve">ecological thought, the sign saying, “No anthropocentrism.” It's a dead end. </w:t>
      </w:r>
      <w:r w:rsidRPr="006513DB">
        <w:rPr>
          <w:rFonts w:ascii="Garamond" w:hAnsi="Garamond" w:cs="Times New Roman"/>
          <w:b/>
          <w:sz w:val="24"/>
          <w:highlight w:val="cyan"/>
          <w:u w:val="single"/>
        </w:rPr>
        <w:t>The danger in [this]</w:t>
      </w:r>
      <w:r w:rsidRPr="006513DB">
        <w:rPr>
          <w:rFonts w:ascii="Garamond" w:hAnsi="Garamond" w:cs="Times New Roman"/>
          <w:sz w:val="24"/>
          <w:highlight w:val="cyan"/>
        </w:rPr>
        <w:t xml:space="preserve"> </w:t>
      </w:r>
      <w:r w:rsidRPr="000040F1">
        <w:rPr>
          <w:rFonts w:ascii="Garamond" w:hAnsi="Garamond" w:cs="Times New Roman"/>
          <w:sz w:val="10"/>
          <w:szCs w:val="10"/>
        </w:rPr>
        <w:t>political and philosophical</w:t>
      </w:r>
      <w:r w:rsidRPr="00D80195">
        <w:rPr>
          <w:rFonts w:ascii="Garamond" w:hAnsi="Garamond" w:cs="Times New Roman"/>
          <w:sz w:val="24"/>
        </w:rPr>
        <w:t xml:space="preserve"> </w:t>
      </w:r>
      <w:r w:rsidRPr="006513DB">
        <w:rPr>
          <w:rFonts w:ascii="Garamond" w:hAnsi="Garamond" w:cs="Times New Roman"/>
          <w:b/>
          <w:sz w:val="24"/>
          <w:highlight w:val="cyan"/>
          <w:u w:val="single"/>
        </w:rPr>
        <w:t>thinking is to reckon</w:t>
      </w:r>
      <w:r w:rsidRPr="006513DB">
        <w:rPr>
          <w:rFonts w:ascii="Garamond" w:hAnsi="Garamond" w:cs="Times New Roman"/>
          <w:sz w:val="24"/>
          <w:highlight w:val="cyan"/>
        </w:rPr>
        <w:t xml:space="preserve"> </w:t>
      </w:r>
      <w:r w:rsidRPr="000040F1">
        <w:rPr>
          <w:rFonts w:ascii="Garamond" w:hAnsi="Garamond" w:cs="Times New Roman"/>
          <w:sz w:val="10"/>
          <w:szCs w:val="10"/>
        </w:rPr>
        <w:t>that</w:t>
      </w:r>
      <w:r w:rsidRPr="00D80195">
        <w:rPr>
          <w:rFonts w:ascii="Garamond" w:hAnsi="Garamond" w:cs="Times New Roman"/>
          <w:sz w:val="24"/>
        </w:rPr>
        <w:t xml:space="preserve"> </w:t>
      </w:r>
      <w:r w:rsidRPr="006513DB">
        <w:rPr>
          <w:rFonts w:ascii="Garamond" w:hAnsi="Garamond" w:cs="Times New Roman"/>
          <w:b/>
          <w:sz w:val="24"/>
          <w:highlight w:val="cyan"/>
          <w:u w:val="single"/>
        </w:rPr>
        <w:t>we</w:t>
      </w:r>
      <w:r w:rsidRPr="006513DB">
        <w:rPr>
          <w:rFonts w:ascii="Garamond" w:hAnsi="Garamond" w:cs="Times New Roman"/>
          <w:sz w:val="24"/>
          <w:highlight w:val="cyan"/>
        </w:rPr>
        <w:t xml:space="preserve"> </w:t>
      </w:r>
      <w:r w:rsidRPr="000040F1">
        <w:rPr>
          <w:rFonts w:ascii="Garamond" w:hAnsi="Garamond" w:cs="Times New Roman"/>
          <w:sz w:val="10"/>
          <w:szCs w:val="10"/>
        </w:rPr>
        <w:t>have seen beyond ideology, that we</w:t>
      </w:r>
      <w:r w:rsidRPr="00D80195">
        <w:rPr>
          <w:rFonts w:ascii="Garamond" w:hAnsi="Garamond" w:cs="Times New Roman"/>
          <w:sz w:val="24"/>
        </w:rPr>
        <w:t xml:space="preserve"> </w:t>
      </w:r>
      <w:r w:rsidRPr="006513DB">
        <w:rPr>
          <w:rFonts w:ascii="Garamond" w:hAnsi="Garamond" w:cs="Times New Roman"/>
          <w:b/>
          <w:sz w:val="24"/>
          <w:highlight w:val="cyan"/>
          <w:u w:val="single"/>
        </w:rPr>
        <w:t>can stand out- side,</w:t>
      </w:r>
      <w:r w:rsidRPr="00D80195">
        <w:rPr>
          <w:rFonts w:ascii="Garamond" w:hAnsi="Garamond" w:cs="Times New Roman"/>
          <w:sz w:val="24"/>
        </w:rPr>
        <w:t xml:space="preserve"> </w:t>
      </w:r>
      <w:r w:rsidRPr="000040F1">
        <w:rPr>
          <w:rFonts w:ascii="Garamond" w:hAnsi="Garamond" w:cs="Times New Roman"/>
          <w:sz w:val="10"/>
          <w:szCs w:val="10"/>
        </w:rPr>
        <w:t>say,</w:t>
      </w:r>
      <w:r w:rsidRPr="00D80195">
        <w:rPr>
          <w:rFonts w:ascii="Garamond" w:hAnsi="Garamond" w:cs="Times New Roman"/>
          <w:sz w:val="24"/>
        </w:rPr>
        <w:t xml:space="preserve"> </w:t>
      </w:r>
      <w:r w:rsidRPr="006513DB">
        <w:rPr>
          <w:rFonts w:ascii="Garamond" w:hAnsi="Garamond" w:cs="Times New Roman"/>
          <w:b/>
          <w:sz w:val="24"/>
          <w:highlight w:val="cyan"/>
          <w:u w:val="single"/>
        </w:rPr>
        <w:t>“humanist” reality. This idea is itself humanism.</w:t>
      </w:r>
      <w:r w:rsidRPr="006513DB">
        <w:rPr>
          <w:rFonts w:ascii="Garamond" w:hAnsi="Garamond" w:cs="Times New Roman"/>
          <w:sz w:val="24"/>
          <w:highlight w:val="cyan"/>
        </w:rPr>
        <w:t xml:space="preserve"> </w:t>
      </w:r>
      <w:r w:rsidRPr="000040F1">
        <w:rPr>
          <w:rFonts w:ascii="Garamond" w:hAnsi="Garamond" w:cs="Times New Roman"/>
          <w:sz w:val="10"/>
          <w:szCs w:val="10"/>
        </w:rPr>
        <w:t>Anthropocentrism assumes an “</w:t>
      </w:r>
      <w:proofErr w:type="spellStart"/>
      <w:r w:rsidRPr="000040F1">
        <w:rPr>
          <w:rFonts w:ascii="Garamond" w:hAnsi="Garamond" w:cs="Times New Roman"/>
          <w:sz w:val="10"/>
          <w:szCs w:val="10"/>
        </w:rPr>
        <w:t>anthro</w:t>
      </w:r>
      <w:proofErr w:type="spellEnd"/>
      <w:r w:rsidRPr="000040F1">
        <w:rPr>
          <w:rFonts w:ascii="Garamond" w:hAnsi="Garamond" w:cs="Times New Roman"/>
          <w:sz w:val="10"/>
          <w:szCs w:val="10"/>
        </w:rPr>
        <w:t>” that is “centric.” The problem resides not so much in the content as it does in the attitude that comes bundled with the accusation.</w:t>
      </w:r>
      <w:r w:rsidRPr="00D80195">
        <w:rPr>
          <w:rFonts w:ascii="Garamond" w:hAnsi="Garamond" w:cs="Times New Roman"/>
          <w:sz w:val="24"/>
        </w:rPr>
        <w:t xml:space="preserve"> </w:t>
      </w:r>
      <w:r w:rsidRPr="000831EF">
        <w:rPr>
          <w:rFonts w:ascii="Garamond" w:hAnsi="Garamond" w:cs="Times New Roman"/>
          <w:b/>
          <w:sz w:val="24"/>
          <w:highlight w:val="cyan"/>
          <w:u w:val="single"/>
        </w:rPr>
        <w:t xml:space="preserve">The idea of anthropocentrism is that the “human” occupies a privileged </w:t>
      </w:r>
      <w:proofErr w:type="spellStart"/>
      <w:r w:rsidRPr="000831EF">
        <w:rPr>
          <w:rFonts w:ascii="Garamond" w:hAnsi="Garamond" w:cs="Times New Roman"/>
          <w:b/>
          <w:sz w:val="24"/>
          <w:highlight w:val="cyan"/>
          <w:u w:val="single"/>
        </w:rPr>
        <w:t>nonplace</w:t>
      </w:r>
      <w:proofErr w:type="spellEnd"/>
      <w:r w:rsidRPr="000040F1">
        <w:rPr>
          <w:rFonts w:ascii="Garamond" w:hAnsi="Garamond" w:cs="Times New Roman"/>
          <w:sz w:val="10"/>
          <w:szCs w:val="10"/>
        </w:rPr>
        <w:t>, simultaneously within and outside the mesh.</w:t>
      </w:r>
      <w:r w:rsidRPr="00D80195">
        <w:rPr>
          <w:rFonts w:ascii="Garamond" w:hAnsi="Garamond" w:cs="Times New Roman"/>
          <w:sz w:val="24"/>
        </w:rPr>
        <w:t xml:space="preserve"> </w:t>
      </w:r>
      <w:r w:rsidRPr="000831EF">
        <w:rPr>
          <w:rFonts w:ascii="Garamond" w:hAnsi="Garamond" w:cs="Times New Roman"/>
          <w:b/>
          <w:sz w:val="24"/>
          <w:highlight w:val="cyan"/>
          <w:u w:val="single"/>
        </w:rPr>
        <w:t>One accuses others of anthropocentrism from that place.  Everything we think becomes suspect, as we assume that there is a Nature from which our thinking can deviate.</w:t>
      </w:r>
      <w:r w:rsidRPr="00D80195">
        <w:rPr>
          <w:rFonts w:ascii="Garamond" w:hAnsi="Garamond" w:cs="Times New Roman"/>
          <w:sz w:val="24"/>
        </w:rPr>
        <w:t xml:space="preserve"> </w:t>
      </w:r>
      <w:r w:rsidRPr="000040F1">
        <w:rPr>
          <w:rFonts w:ascii="Garamond" w:hAnsi="Garamond" w:cs="Times New Roman"/>
          <w:sz w:val="10"/>
          <w:szCs w:val="10"/>
        </w:rPr>
        <w:t>And deviancy must be punished.</w:t>
      </w:r>
      <w:r w:rsidRPr="00D80195">
        <w:rPr>
          <w:rFonts w:ascii="Garamond" w:hAnsi="Garamond" w:cs="Times New Roman"/>
          <w:sz w:val="24"/>
        </w:rPr>
        <w:t xml:space="preserve"> </w:t>
      </w:r>
      <w:r w:rsidRPr="000831EF">
        <w:rPr>
          <w:rFonts w:ascii="Garamond" w:hAnsi="Garamond" w:cs="Times New Roman"/>
          <w:b/>
          <w:sz w:val="24"/>
          <w:highlight w:val="cyan"/>
          <w:u w:val="single"/>
        </w:rPr>
        <w:t>The position of hunting for anthropocentrism is </w:t>
      </w:r>
      <w:r w:rsidRPr="000831EF">
        <w:rPr>
          <w:rFonts w:ascii="Garamond" w:hAnsi="Garamond" w:cs="Times New Roman"/>
          <w:b/>
          <w:iCs/>
          <w:sz w:val="24"/>
          <w:highlight w:val="cyan"/>
          <w:u w:val="single"/>
        </w:rPr>
        <w:t>anthropocentrism</w:t>
      </w:r>
      <w:r w:rsidRPr="000831EF">
        <w:rPr>
          <w:rFonts w:ascii="Garamond" w:hAnsi="Garamond" w:cs="Times New Roman"/>
          <w:b/>
          <w:sz w:val="24"/>
          <w:highlight w:val="cyan"/>
          <w:u w:val="single"/>
        </w:rPr>
        <w:t>. To claim that someone’s distinction of animals and humans is anthropocentric,</w:t>
      </w:r>
      <w:r w:rsidRPr="00D80195">
        <w:rPr>
          <w:rFonts w:ascii="Garamond" w:hAnsi="Garamond" w:cs="Times New Roman"/>
          <w:sz w:val="24"/>
        </w:rPr>
        <w:t xml:space="preserve"> </w:t>
      </w:r>
      <w:r w:rsidRPr="000040F1">
        <w:rPr>
          <w:rFonts w:ascii="Garamond" w:hAnsi="Garamond" w:cs="Times New Roman"/>
          <w:sz w:val="10"/>
          <w:szCs w:val="10"/>
        </w:rPr>
        <w:t>because she privileges reason over passion,</w:t>
      </w:r>
      <w:r w:rsidRPr="00D80195">
        <w:rPr>
          <w:rFonts w:ascii="Garamond" w:hAnsi="Garamond" w:cs="Times New Roman"/>
          <w:sz w:val="24"/>
        </w:rPr>
        <w:t xml:space="preserve"> </w:t>
      </w:r>
      <w:r w:rsidRPr="000831EF">
        <w:rPr>
          <w:rFonts w:ascii="Garamond" w:hAnsi="Garamond" w:cs="Times New Roman"/>
          <w:b/>
          <w:sz w:val="24"/>
          <w:highlight w:val="cyan"/>
          <w:u w:val="single"/>
        </w:rPr>
        <w:t>is to deny reason to nonhumans.</w:t>
      </w:r>
      <w:r w:rsidRPr="000831EF">
        <w:rPr>
          <w:rFonts w:ascii="Garamond" w:hAnsi="Garamond" w:cs="Times New Roman"/>
          <w:sz w:val="24"/>
          <w:highlight w:val="cyan"/>
        </w:rPr>
        <w:t xml:space="preserve"> </w:t>
      </w:r>
      <w:r w:rsidRPr="000831EF">
        <w:rPr>
          <w:rFonts w:ascii="Garamond" w:hAnsi="Garamond" w:cs="Times New Roman"/>
          <w:b/>
          <w:sz w:val="24"/>
          <w:highlight w:val="cyan"/>
          <w:u w:val="single"/>
        </w:rPr>
        <w:t>We can’t in good faith cancel the difference</w:t>
      </w:r>
      <w:r w:rsidRPr="00D80195">
        <w:rPr>
          <w:rFonts w:ascii="Garamond" w:hAnsi="Garamond" w:cs="Times New Roman"/>
          <w:sz w:val="24"/>
        </w:rPr>
        <w:t xml:space="preserve"> </w:t>
      </w:r>
      <w:r w:rsidRPr="000040F1">
        <w:rPr>
          <w:rFonts w:ascii="Garamond" w:hAnsi="Garamond" w:cs="Times New Roman"/>
          <w:sz w:val="10"/>
          <w:szCs w:val="10"/>
        </w:rPr>
        <w:t>between humans and nonhumans. Nor can we preserve it. Doing both at the same time would be inconsistent.</w:t>
      </w:r>
      <w:r w:rsidRPr="00D80195">
        <w:rPr>
          <w:rFonts w:ascii="Garamond" w:hAnsi="Garamond" w:cs="Times New Roman"/>
          <w:sz w:val="24"/>
        </w:rPr>
        <w:t xml:space="preserve"> </w:t>
      </w:r>
      <w:r w:rsidRPr="000831EF">
        <w:rPr>
          <w:rFonts w:ascii="Garamond" w:hAnsi="Garamond" w:cs="Times New Roman"/>
          <w:b/>
          <w:sz w:val="24"/>
          <w:highlight w:val="cyan"/>
          <w:u w:val="single"/>
        </w:rPr>
        <w:t>We’re in a bind</w:t>
      </w:r>
      <w:r w:rsidRPr="000040F1">
        <w:rPr>
          <w:rFonts w:ascii="Garamond" w:hAnsi="Garamond" w:cs="Times New Roman"/>
          <w:sz w:val="10"/>
          <w:szCs w:val="10"/>
        </w:rPr>
        <w:t>. But don’t despair: kings felt less for peasants than they did for pheasants. The bind is a sign of an emerging democracy of life forms.</w:t>
      </w:r>
    </w:p>
    <w:p w14:paraId="65718F33" w14:textId="77777777" w:rsidR="00D80195" w:rsidRPr="00D80195" w:rsidRDefault="00D80195" w:rsidP="00D80195">
      <w:pPr>
        <w:spacing w:line="360" w:lineRule="auto"/>
        <w:rPr>
          <w:rFonts w:ascii="Garamond" w:hAnsi="Garamond" w:cs="Times New Roman"/>
          <w:sz w:val="10"/>
          <w:szCs w:val="10"/>
        </w:rPr>
      </w:pPr>
    </w:p>
    <w:p w14:paraId="29AB4B4E" w14:textId="07A60A9A" w:rsidR="00551D21" w:rsidRDefault="00551D21" w:rsidP="00551D21">
      <w:pPr>
        <w:spacing w:line="360" w:lineRule="auto"/>
        <w:rPr>
          <w:rFonts w:ascii="Garamond" w:hAnsi="Garamond" w:cs="Times New Roman"/>
          <w:sz w:val="24"/>
        </w:rPr>
      </w:pPr>
      <w:r>
        <w:rPr>
          <w:rFonts w:ascii="Garamond" w:hAnsi="Garamond" w:cs="Times New Roman"/>
          <w:sz w:val="24"/>
        </w:rPr>
        <w:t xml:space="preserve">The alternative links into the critique too – the refusal to heed the voice of the nonhuman is the very same form of mastery they criticize.  </w:t>
      </w:r>
      <w:proofErr w:type="spellStart"/>
      <w:r>
        <w:rPr>
          <w:rFonts w:ascii="Garamond" w:hAnsi="Garamond" w:cs="Times New Roman"/>
          <w:b/>
          <w:sz w:val="24"/>
        </w:rPr>
        <w:t>Wapner</w:t>
      </w:r>
      <w:proofErr w:type="spellEnd"/>
      <w:r w:rsidR="00150F2D">
        <w:rPr>
          <w:rStyle w:val="FootnoteReference"/>
          <w:rFonts w:ascii="Garamond" w:hAnsi="Garamond" w:cs="Times New Roman"/>
          <w:b/>
          <w:sz w:val="24"/>
        </w:rPr>
        <w:footnoteReference w:id="12"/>
      </w:r>
      <w:r>
        <w:rPr>
          <w:rFonts w:ascii="Garamond" w:hAnsi="Garamond" w:cs="Times New Roman"/>
          <w:sz w:val="24"/>
        </w:rPr>
        <w:t xml:space="preserve"> explains,</w:t>
      </w:r>
    </w:p>
    <w:p w14:paraId="2B74B4B9" w14:textId="77777777" w:rsidR="00551D21" w:rsidRPr="00706B6F" w:rsidRDefault="00551D21" w:rsidP="00551D21">
      <w:pPr>
        <w:spacing w:line="360" w:lineRule="auto"/>
        <w:rPr>
          <w:rFonts w:ascii="Garamond" w:hAnsi="Garamond" w:cs="Times New Roman"/>
          <w:sz w:val="10"/>
          <w:szCs w:val="10"/>
        </w:rPr>
      </w:pPr>
    </w:p>
    <w:p w14:paraId="3745D854" w14:textId="77777777" w:rsidR="00551D21" w:rsidRPr="00706B6F" w:rsidRDefault="00551D21" w:rsidP="00551D21">
      <w:pPr>
        <w:spacing w:line="360" w:lineRule="auto"/>
        <w:jc w:val="both"/>
        <w:rPr>
          <w:rFonts w:ascii="Garamond" w:hAnsi="Garamond" w:cs="Times New Roman"/>
          <w:sz w:val="24"/>
        </w:rPr>
      </w:pPr>
      <w:r w:rsidRPr="00706B6F">
        <w:rPr>
          <w:rFonts w:ascii="Garamond" w:hAnsi="Garamond" w:cs="Times New Roman"/>
          <w:sz w:val="10"/>
          <w:szCs w:val="10"/>
        </w:rPr>
        <w:t>While</w:t>
      </w:r>
      <w:r w:rsidRPr="00706B6F">
        <w:rPr>
          <w:rFonts w:ascii="Garamond" w:hAnsi="Garamond" w:cs="Times New Roman"/>
          <w:sz w:val="24"/>
        </w:rPr>
        <w:t xml:space="preserve"> </w:t>
      </w:r>
      <w:r w:rsidRPr="00706B6F">
        <w:rPr>
          <w:rFonts w:ascii="Garamond" w:hAnsi="Garamond" w:cs="Times New Roman"/>
          <w:b/>
          <w:sz w:val="24"/>
          <w:highlight w:val="cyan"/>
          <w:u w:val="single"/>
        </w:rPr>
        <w:t>postmodern</w:t>
      </w:r>
      <w:r w:rsidRPr="00706B6F">
        <w:rPr>
          <w:rFonts w:ascii="Garamond" w:hAnsi="Garamond" w:cs="Times New Roman"/>
          <w:b/>
          <w:sz w:val="24"/>
          <w:highlight w:val="cyan"/>
        </w:rPr>
        <w:t xml:space="preserve"> </w:t>
      </w:r>
      <w:r w:rsidRPr="00706B6F">
        <w:rPr>
          <w:rFonts w:ascii="Garamond" w:hAnsi="Garamond" w:cs="Times New Roman"/>
          <w:sz w:val="10"/>
          <w:szCs w:val="10"/>
        </w:rPr>
        <w:t>cultural</w:t>
      </w:r>
      <w:r w:rsidRPr="00706B6F">
        <w:rPr>
          <w:rFonts w:ascii="Garamond" w:hAnsi="Garamond" w:cs="Times New Roman"/>
          <w:sz w:val="24"/>
        </w:rPr>
        <w:t xml:space="preserve"> </w:t>
      </w:r>
      <w:r w:rsidRPr="00706B6F">
        <w:rPr>
          <w:rFonts w:ascii="Garamond" w:hAnsi="Garamond" w:cs="Times New Roman"/>
          <w:b/>
          <w:sz w:val="24"/>
          <w:highlight w:val="cyan"/>
          <w:u w:val="single"/>
        </w:rPr>
        <w:t>critics</w:t>
      </w:r>
      <w:r w:rsidRPr="00706B6F">
        <w:rPr>
          <w:rFonts w:ascii="Garamond" w:hAnsi="Garamond" w:cs="Times New Roman"/>
          <w:b/>
          <w:sz w:val="24"/>
          <w:highlight w:val="cyan"/>
        </w:rPr>
        <w:t xml:space="preserve"> </w:t>
      </w:r>
      <w:r w:rsidRPr="00706B6F">
        <w:rPr>
          <w:rFonts w:ascii="Garamond" w:hAnsi="Garamond" w:cs="Times New Roman"/>
          <w:sz w:val="10"/>
          <w:szCs w:val="10"/>
        </w:rPr>
        <w:t>are comfortable giving voice to other people, they</w:t>
      </w:r>
      <w:r w:rsidRPr="00706B6F">
        <w:rPr>
          <w:rFonts w:ascii="Garamond" w:hAnsi="Garamond" w:cs="Times New Roman"/>
          <w:sz w:val="24"/>
        </w:rPr>
        <w:t xml:space="preserve"> </w:t>
      </w:r>
      <w:r w:rsidRPr="00706B6F">
        <w:rPr>
          <w:rFonts w:ascii="Garamond" w:hAnsi="Garamond" w:cs="Times New Roman"/>
          <w:b/>
          <w:sz w:val="24"/>
          <w:highlight w:val="cyan"/>
          <w:u w:val="single"/>
        </w:rPr>
        <w:t>stop short at the nonhuman world-the paradigmatic "other.</w:t>
      </w:r>
      <w:r w:rsidRPr="00706B6F">
        <w:rPr>
          <w:rFonts w:ascii="Garamond" w:hAnsi="Garamond" w:cs="Times New Roman"/>
          <w:sz w:val="24"/>
        </w:rPr>
        <w:t xml:space="preserve">" </w:t>
      </w:r>
      <w:r w:rsidRPr="00706B6F">
        <w:rPr>
          <w:rFonts w:ascii="Garamond" w:hAnsi="Garamond" w:cs="Times New Roman"/>
          <w:sz w:val="10"/>
          <w:szCs w:val="10"/>
        </w:rPr>
        <w:t>When it comes to nature, postmodernists are happy to do all the talking.</w:t>
      </w:r>
      <w:r w:rsidRPr="00706B6F">
        <w:rPr>
          <w:rFonts w:ascii="Garamond" w:hAnsi="Garamond" w:cs="Times New Roman"/>
          <w:sz w:val="24"/>
        </w:rPr>
        <w:t xml:space="preserve"> </w:t>
      </w:r>
      <w:r w:rsidRPr="00706B6F">
        <w:rPr>
          <w:rFonts w:ascii="Garamond" w:hAnsi="Garamond" w:cs="Times New Roman"/>
          <w:b/>
          <w:sz w:val="24"/>
          <w:highlight w:val="cyan"/>
          <w:u w:val="single"/>
        </w:rPr>
        <w:t>They seem to see no need to heed the voice of the nonhuman</w:t>
      </w:r>
      <w:r w:rsidRPr="00706B6F">
        <w:rPr>
          <w:rFonts w:ascii="Garamond" w:hAnsi="Garamond" w:cs="Times New Roman"/>
          <w:sz w:val="24"/>
        </w:rPr>
        <w:t xml:space="preserve">, </w:t>
      </w:r>
      <w:r w:rsidRPr="00706B6F">
        <w:rPr>
          <w:rFonts w:ascii="Garamond" w:hAnsi="Garamond" w:cs="Times New Roman"/>
          <w:sz w:val="10"/>
          <w:szCs w:val="10"/>
        </w:rPr>
        <w:t xml:space="preserve">no reason even to assume that, in the vast world of rivers, chimpanzees, rainstorms, and whales, anything is being said. Postmodern cultural critics look at the nonhuman world and think that they are looking in the mirror. There is nothing out there with its own authentic voice because, as soon as we imagine it expressing itself, we recognize that we are speaking, and therefore making up, its words. As Christopher Manes puts it, "It is as if we had compressed the entire buzzing, howling, gurgling biosphere into the narrow vocabulary of epistemology, to the point that someone like Georg </w:t>
      </w:r>
      <w:proofErr w:type="spellStart"/>
      <w:r w:rsidRPr="00706B6F">
        <w:rPr>
          <w:rFonts w:ascii="Garamond" w:hAnsi="Garamond" w:cs="Times New Roman"/>
          <w:sz w:val="10"/>
          <w:szCs w:val="10"/>
        </w:rPr>
        <w:t>Lukacs</w:t>
      </w:r>
      <w:proofErr w:type="spellEnd"/>
      <w:r w:rsidRPr="00706B6F">
        <w:rPr>
          <w:rFonts w:ascii="Garamond" w:hAnsi="Garamond" w:cs="Times New Roman"/>
          <w:sz w:val="10"/>
          <w:szCs w:val="10"/>
        </w:rPr>
        <w:t xml:space="preserve"> could say, 'nature is a societal category'-and actually be understood." THE THIRD response to eco-criticism would require critics to acknowledge the ways in which they themselves silence nature and then to respect the sheer otherness of the nonhuman world.</w:t>
      </w:r>
      <w:r w:rsidRPr="00706B6F">
        <w:rPr>
          <w:rFonts w:ascii="Garamond" w:hAnsi="Garamond" w:cs="Times New Roman"/>
          <w:sz w:val="24"/>
        </w:rPr>
        <w:t xml:space="preserve"> </w:t>
      </w:r>
      <w:r w:rsidRPr="00706B6F">
        <w:rPr>
          <w:rFonts w:ascii="Garamond" w:hAnsi="Garamond" w:cs="Times New Roman"/>
          <w:b/>
          <w:sz w:val="24"/>
          <w:highlight w:val="cyan"/>
          <w:u w:val="single"/>
        </w:rPr>
        <w:t xml:space="preserve">Postmodernism prides itself on criticizing the urge toward mastery </w:t>
      </w:r>
      <w:r w:rsidRPr="00706B6F">
        <w:rPr>
          <w:rFonts w:ascii="Garamond" w:hAnsi="Garamond" w:cs="Times New Roman"/>
          <w:sz w:val="10"/>
          <w:szCs w:val="10"/>
        </w:rPr>
        <w:t>that characterizes modernity.</w:t>
      </w:r>
      <w:r w:rsidRPr="00706B6F">
        <w:rPr>
          <w:rFonts w:ascii="Garamond" w:hAnsi="Garamond" w:cs="Times New Roman"/>
          <w:sz w:val="24"/>
          <w:u w:val="single"/>
        </w:rPr>
        <w:t xml:space="preserve"> </w:t>
      </w:r>
      <w:r w:rsidRPr="00706B6F">
        <w:rPr>
          <w:rFonts w:ascii="Garamond" w:hAnsi="Garamond" w:cs="Times New Roman"/>
          <w:b/>
          <w:sz w:val="24"/>
          <w:highlight w:val="cyan"/>
          <w:u w:val="single"/>
        </w:rPr>
        <w:t xml:space="preserve">But isn't mastery exactly what postmodernism is exerting as it captures the nonhuman world within its own </w:t>
      </w:r>
      <w:r w:rsidRPr="00706B6F">
        <w:rPr>
          <w:rFonts w:ascii="Garamond" w:hAnsi="Garamond" w:cs="Times New Roman"/>
          <w:sz w:val="10"/>
          <w:szCs w:val="10"/>
        </w:rPr>
        <w:t>conceptual</w:t>
      </w:r>
      <w:r w:rsidRPr="00706B6F">
        <w:rPr>
          <w:rFonts w:ascii="Garamond" w:hAnsi="Garamond" w:cs="Times New Roman"/>
          <w:sz w:val="24"/>
          <w:u w:val="single"/>
        </w:rPr>
        <w:t xml:space="preserve"> </w:t>
      </w:r>
      <w:r w:rsidRPr="00706B6F">
        <w:rPr>
          <w:rFonts w:ascii="Garamond" w:hAnsi="Garamond" w:cs="Times New Roman"/>
          <w:b/>
          <w:sz w:val="24"/>
          <w:highlight w:val="cyan"/>
          <w:u w:val="single"/>
        </w:rPr>
        <w:t>domain? Doesn't postmodern cultural criticism deepen the modernist urge toward mastery by eliminating the ontological weight of the nonhuman world?</w:t>
      </w:r>
      <w:r w:rsidRPr="00706B6F">
        <w:rPr>
          <w:rFonts w:ascii="Garamond" w:hAnsi="Garamond" w:cs="Times New Roman"/>
          <w:sz w:val="24"/>
          <w:u w:val="single"/>
        </w:rPr>
        <w:t xml:space="preserve"> </w:t>
      </w:r>
      <w:r w:rsidRPr="00706B6F">
        <w:rPr>
          <w:rFonts w:ascii="Garamond" w:hAnsi="Garamond" w:cs="Times New Roman"/>
          <w:sz w:val="10"/>
          <w:szCs w:val="10"/>
        </w:rPr>
        <w:t>What else could it mean to assert that there is no such thing as nature?</w:t>
      </w:r>
    </w:p>
    <w:p w14:paraId="460F0CA8" w14:textId="77777777" w:rsidR="00D80195" w:rsidRDefault="00D80195" w:rsidP="00D80195">
      <w:pPr>
        <w:spacing w:line="360" w:lineRule="auto"/>
        <w:rPr>
          <w:rFonts w:ascii="Garamond" w:hAnsi="Garamond" w:cs="Times New Roman"/>
          <w:sz w:val="24"/>
        </w:rPr>
      </w:pPr>
    </w:p>
    <w:p w14:paraId="4A6561F9" w14:textId="77777777" w:rsidR="00D80195" w:rsidRDefault="00D80195" w:rsidP="00D80195">
      <w:pPr>
        <w:spacing w:line="360" w:lineRule="auto"/>
        <w:rPr>
          <w:rFonts w:ascii="Garamond" w:hAnsi="Garamond" w:cs="Times New Roman"/>
          <w:sz w:val="24"/>
        </w:rPr>
      </w:pPr>
    </w:p>
    <w:p w14:paraId="21F95DFF" w14:textId="7697B67B" w:rsidR="000040F1" w:rsidRDefault="000040F1">
      <w:pPr>
        <w:rPr>
          <w:rFonts w:ascii="Garamond" w:hAnsi="Garamond" w:cs="Times New Roman"/>
          <w:sz w:val="24"/>
        </w:rPr>
      </w:pPr>
      <w:r>
        <w:rPr>
          <w:rFonts w:ascii="Garamond" w:hAnsi="Garamond" w:cs="Times New Roman"/>
          <w:sz w:val="24"/>
        </w:rPr>
        <w:br w:type="page"/>
      </w:r>
    </w:p>
    <w:p w14:paraId="35408B63" w14:textId="3B99E2E8" w:rsidR="000040F1" w:rsidRPr="000B4B07" w:rsidRDefault="000B4B07" w:rsidP="000B4B07">
      <w:pPr>
        <w:pStyle w:val="Heading2"/>
        <w:pBdr>
          <w:top w:val="single" w:sz="18" w:space="1" w:color="auto"/>
          <w:left w:val="single" w:sz="18" w:space="4" w:color="auto"/>
          <w:bottom w:val="single" w:sz="18" w:space="1" w:color="auto"/>
          <w:right w:val="single" w:sz="18" w:space="4" w:color="auto"/>
        </w:pBdr>
        <w:spacing w:before="0" w:line="360" w:lineRule="auto"/>
        <w:rPr>
          <w:rFonts w:ascii="Garamond" w:hAnsi="Garamond"/>
          <w:sz w:val="24"/>
          <w:szCs w:val="24"/>
          <w:u w:val="none"/>
        </w:rPr>
      </w:pPr>
      <w:r w:rsidRPr="000B4B07">
        <w:rPr>
          <w:rFonts w:ascii="Garamond" w:hAnsi="Garamond"/>
          <w:sz w:val="24"/>
          <w:szCs w:val="24"/>
          <w:u w:val="none"/>
        </w:rPr>
        <w:t>A2 – Anthro K</w:t>
      </w:r>
    </w:p>
    <w:p w14:paraId="083034CD" w14:textId="77777777" w:rsidR="000040F1" w:rsidRPr="000040F1" w:rsidRDefault="000040F1" w:rsidP="00D80195">
      <w:pPr>
        <w:spacing w:line="360" w:lineRule="auto"/>
        <w:rPr>
          <w:rFonts w:ascii="Garamond" w:hAnsi="Garamond" w:cs="Times New Roman"/>
          <w:sz w:val="10"/>
          <w:szCs w:val="10"/>
        </w:rPr>
      </w:pPr>
    </w:p>
    <w:p w14:paraId="3C665C2A" w14:textId="7674485C" w:rsidR="000040F1" w:rsidRPr="00FF75B8" w:rsidRDefault="00FF75B8" w:rsidP="00D80195">
      <w:pPr>
        <w:spacing w:line="360" w:lineRule="auto"/>
        <w:rPr>
          <w:rFonts w:ascii="Garamond" w:hAnsi="Garamond" w:cs="Times New Roman"/>
          <w:sz w:val="24"/>
        </w:rPr>
      </w:pPr>
      <w:r>
        <w:rPr>
          <w:rFonts w:ascii="Garamond" w:hAnsi="Garamond" w:cs="Times New Roman"/>
          <w:b/>
          <w:sz w:val="24"/>
        </w:rPr>
        <w:t xml:space="preserve">1. </w:t>
      </w:r>
      <w:r>
        <w:rPr>
          <w:rFonts w:ascii="Garamond" w:hAnsi="Garamond" w:cs="Times New Roman"/>
          <w:sz w:val="24"/>
        </w:rPr>
        <w:t xml:space="preserve">The alternative inserts human judgment rather than human judgment in place of ecological interest, which merely </w:t>
      </w:r>
      <w:proofErr w:type="spellStart"/>
      <w:r>
        <w:rPr>
          <w:rFonts w:ascii="Garamond" w:hAnsi="Garamond" w:cs="Times New Roman"/>
          <w:sz w:val="24"/>
        </w:rPr>
        <w:t>reinscribes</w:t>
      </w:r>
      <w:proofErr w:type="spellEnd"/>
      <w:r>
        <w:rPr>
          <w:rFonts w:ascii="Garamond" w:hAnsi="Garamond" w:cs="Times New Roman"/>
          <w:sz w:val="24"/>
        </w:rPr>
        <w:t xml:space="preserve"> the anthropocentric mindset. </w:t>
      </w:r>
      <w:proofErr w:type="spellStart"/>
      <w:r>
        <w:rPr>
          <w:rFonts w:ascii="Garamond" w:hAnsi="Garamond" w:cs="Times New Roman"/>
          <w:b/>
          <w:sz w:val="24"/>
        </w:rPr>
        <w:t>Bobertz</w:t>
      </w:r>
      <w:proofErr w:type="spellEnd"/>
      <w:r w:rsidR="004010F3">
        <w:rPr>
          <w:rStyle w:val="FootnoteReference"/>
          <w:rFonts w:ascii="Garamond" w:hAnsi="Garamond" w:cs="Times New Roman"/>
          <w:b/>
          <w:sz w:val="24"/>
        </w:rPr>
        <w:footnoteReference w:id="13"/>
      </w:r>
      <w:r>
        <w:rPr>
          <w:rFonts w:ascii="Garamond" w:hAnsi="Garamond" w:cs="Times New Roman"/>
          <w:sz w:val="24"/>
        </w:rPr>
        <w:t xml:space="preserve"> explains,</w:t>
      </w:r>
    </w:p>
    <w:p w14:paraId="7979654B" w14:textId="77777777" w:rsidR="000040F1" w:rsidRPr="00FF75B8" w:rsidRDefault="000040F1" w:rsidP="00D80195">
      <w:pPr>
        <w:spacing w:line="360" w:lineRule="auto"/>
        <w:rPr>
          <w:rFonts w:ascii="Garamond" w:hAnsi="Garamond" w:cs="Times New Roman"/>
          <w:sz w:val="10"/>
          <w:szCs w:val="10"/>
        </w:rPr>
      </w:pPr>
    </w:p>
    <w:p w14:paraId="39F505B8" w14:textId="77777777" w:rsidR="00FF75B8" w:rsidRPr="00FF75B8" w:rsidRDefault="00FF75B8" w:rsidP="00FF75B8">
      <w:pPr>
        <w:spacing w:line="360" w:lineRule="auto"/>
        <w:jc w:val="both"/>
        <w:rPr>
          <w:rFonts w:ascii="Garamond" w:hAnsi="Garamond" w:cs="Times New Roman"/>
          <w:sz w:val="10"/>
          <w:szCs w:val="10"/>
        </w:rPr>
      </w:pPr>
      <w:r w:rsidRPr="00FF75B8">
        <w:rPr>
          <w:rFonts w:ascii="Garamond" w:hAnsi="Garamond" w:cs="Times New Roman"/>
          <w:sz w:val="10"/>
          <w:szCs w:val="10"/>
        </w:rPr>
        <w:t xml:space="preserve">Apart from the political dangers Ferry associates with deep ecology, he believes the philosophy suffers from a fundamental self-contradiction. </w:t>
      </w:r>
      <w:r w:rsidRPr="00FF75B8">
        <w:rPr>
          <w:rFonts w:ascii="Garamond" w:hAnsi="Garamond" w:cs="Times New Roman"/>
          <w:b/>
          <w:sz w:val="24"/>
          <w:highlight w:val="cyan"/>
          <w:u w:val="single"/>
        </w:rPr>
        <w:t>The argument that natural objects can possess their own interests strikes Ferry as "one of the most absurd forms of anthro</w:t>
      </w:r>
      <w:r w:rsidRPr="00FF75B8">
        <w:rPr>
          <w:rFonts w:ascii="Garamond" w:hAnsi="Garamond" w:cs="Times New Roman"/>
          <w:sz w:val="10"/>
          <w:szCs w:val="10"/>
        </w:rPr>
        <w:t xml:space="preserve">pomorphism." </w:t>
      </w:r>
      <w:proofErr w:type="spellStart"/>
      <w:r w:rsidRPr="00FF75B8">
        <w:rPr>
          <w:rFonts w:ascii="Garamond" w:hAnsi="Garamond" w:cs="Times New Roman"/>
          <w:sz w:val="10"/>
          <w:szCs w:val="10"/>
        </w:rPr>
        <w:t>n100</w:t>
      </w:r>
      <w:proofErr w:type="spellEnd"/>
      <w:r w:rsidRPr="00FF75B8">
        <w:rPr>
          <w:rFonts w:ascii="Garamond" w:hAnsi="Garamond" w:cs="Times New Roman"/>
          <w:sz w:val="10"/>
          <w:szCs w:val="10"/>
        </w:rPr>
        <w:t xml:space="preserve"> </w:t>
      </w:r>
      <w:r w:rsidRPr="00FF75B8">
        <w:rPr>
          <w:rFonts w:ascii="Garamond" w:hAnsi="Garamond" w:cs="Times New Roman"/>
          <w:b/>
          <w:sz w:val="24"/>
          <w:highlight w:val="cyan"/>
          <w:u w:val="single"/>
        </w:rPr>
        <w:t>We cannot "think like a mountain</w:t>
      </w:r>
      <w:r w:rsidRPr="00FF75B8">
        <w:rPr>
          <w:rFonts w:ascii="Garamond" w:hAnsi="Garamond" w:cs="Times New Roman"/>
          <w:sz w:val="24"/>
        </w:rPr>
        <w:t xml:space="preserve">," </w:t>
      </w:r>
      <w:r w:rsidRPr="00FF75B8">
        <w:rPr>
          <w:rFonts w:ascii="Garamond" w:hAnsi="Garamond" w:cs="Times New Roman"/>
          <w:sz w:val="10"/>
          <w:szCs w:val="10"/>
        </w:rPr>
        <w:t xml:space="preserve">to use Aldo Leopold's famous phrase, </w:t>
      </w:r>
      <w:proofErr w:type="spellStart"/>
      <w:r w:rsidRPr="00FF75B8">
        <w:rPr>
          <w:rFonts w:ascii="Garamond" w:hAnsi="Garamond" w:cs="Times New Roman"/>
          <w:sz w:val="10"/>
          <w:szCs w:val="10"/>
        </w:rPr>
        <w:t>n101</w:t>
      </w:r>
      <w:proofErr w:type="spellEnd"/>
      <w:r w:rsidRPr="00FF75B8">
        <w:rPr>
          <w:rFonts w:ascii="Garamond" w:hAnsi="Garamond" w:cs="Times New Roman"/>
          <w:sz w:val="10"/>
          <w:szCs w:val="10"/>
        </w:rPr>
        <w:t xml:space="preserve"> </w:t>
      </w:r>
      <w:r w:rsidRPr="00FF75B8">
        <w:rPr>
          <w:rFonts w:ascii="Garamond" w:hAnsi="Garamond" w:cs="Times New Roman"/>
          <w:b/>
          <w:sz w:val="24"/>
          <w:highlight w:val="cyan"/>
          <w:u w:val="single"/>
        </w:rPr>
        <w:t>because</w:t>
      </w:r>
      <w:r w:rsidRPr="00FF75B8">
        <w:rPr>
          <w:rFonts w:ascii="Garamond" w:hAnsi="Garamond" w:cs="Times New Roman"/>
          <w:sz w:val="24"/>
        </w:rPr>
        <w:t xml:space="preserve">, </w:t>
      </w:r>
      <w:r w:rsidRPr="00FF75B8">
        <w:rPr>
          <w:rFonts w:ascii="Garamond" w:hAnsi="Garamond" w:cs="Times New Roman"/>
          <w:sz w:val="10"/>
          <w:szCs w:val="10"/>
        </w:rPr>
        <w:t xml:space="preserve">quite obviously, </w:t>
      </w:r>
      <w:r w:rsidRPr="00FF75B8">
        <w:rPr>
          <w:rFonts w:ascii="Garamond" w:hAnsi="Garamond" w:cs="Times New Roman"/>
          <w:b/>
          <w:sz w:val="24"/>
          <w:highlight w:val="cyan"/>
          <w:u w:val="single"/>
        </w:rPr>
        <w:t>we are not mountains</w:t>
      </w:r>
      <w:r w:rsidRPr="00FF75B8">
        <w:rPr>
          <w:rFonts w:ascii="Garamond" w:hAnsi="Garamond" w:cs="Times New Roman"/>
          <w:b/>
          <w:sz w:val="24"/>
          <w:highlight w:val="cyan"/>
        </w:rPr>
        <w:t>.</w:t>
      </w:r>
      <w:r w:rsidRPr="00FF75B8">
        <w:rPr>
          <w:rFonts w:ascii="Garamond" w:hAnsi="Garamond" w:cs="Times New Roman"/>
          <w:sz w:val="24"/>
        </w:rPr>
        <w:t xml:space="preserve"> </w:t>
      </w:r>
      <w:r w:rsidRPr="00FF75B8">
        <w:rPr>
          <w:rFonts w:ascii="Garamond" w:hAnsi="Garamond" w:cs="Times New Roman"/>
          <w:sz w:val="10"/>
          <w:szCs w:val="10"/>
        </w:rPr>
        <w:t xml:space="preserve">Recalling Sierra Club v. Morton, </w:t>
      </w:r>
      <w:proofErr w:type="spellStart"/>
      <w:r w:rsidRPr="00FF75B8">
        <w:rPr>
          <w:rFonts w:ascii="Garamond" w:hAnsi="Garamond" w:cs="Times New Roman"/>
          <w:sz w:val="10"/>
          <w:szCs w:val="10"/>
        </w:rPr>
        <w:t>n102</w:t>
      </w:r>
      <w:proofErr w:type="spellEnd"/>
      <w:r w:rsidRPr="00FF75B8">
        <w:rPr>
          <w:rFonts w:ascii="Garamond" w:hAnsi="Garamond" w:cs="Times New Roman"/>
          <w:sz w:val="10"/>
          <w:szCs w:val="10"/>
        </w:rPr>
        <w:t xml:space="preserve"> the famous standing case involving a proposal to construct a ski resort in California's Mineral King valley, Ferry claims that </w:t>
      </w:r>
      <w:r w:rsidRPr="00FF75B8">
        <w:rPr>
          <w:rFonts w:ascii="Garamond" w:hAnsi="Garamond" w:cs="Times New Roman"/>
          <w:b/>
          <w:sz w:val="24"/>
          <w:highlight w:val="cyan"/>
          <w:u w:val="single"/>
        </w:rPr>
        <w:t>environmentalists "always suppose that the interests of objects</w:t>
      </w:r>
      <w:r w:rsidRPr="00FF75B8">
        <w:rPr>
          <w:rFonts w:ascii="Garamond" w:hAnsi="Garamond" w:cs="Times New Roman"/>
          <w:sz w:val="24"/>
        </w:rPr>
        <w:t xml:space="preserve"> </w:t>
      </w:r>
      <w:r w:rsidRPr="00FF75B8">
        <w:rPr>
          <w:rFonts w:ascii="Garamond" w:hAnsi="Garamond" w:cs="Times New Roman"/>
          <w:sz w:val="10"/>
          <w:szCs w:val="10"/>
        </w:rPr>
        <w:t xml:space="preserve">(mountains, lakes and other natural things) </w:t>
      </w:r>
      <w:r w:rsidRPr="00FF75B8">
        <w:rPr>
          <w:rFonts w:ascii="Garamond" w:hAnsi="Garamond" w:cs="Times New Roman"/>
          <w:b/>
          <w:sz w:val="24"/>
          <w:highlight w:val="cyan"/>
          <w:u w:val="single"/>
        </w:rPr>
        <w:t>are opposed to development. But how do we know? After all, isn't it possible that Mineral King would be inclined to welcome a ski slope after having remained idle for millions of years</w:t>
      </w:r>
      <w:r w:rsidRPr="00FF75B8">
        <w:rPr>
          <w:rFonts w:ascii="Garamond" w:hAnsi="Garamond" w:cs="Times New Roman"/>
          <w:b/>
          <w:sz w:val="24"/>
          <w:highlight w:val="cyan"/>
        </w:rPr>
        <w:t>?"</w:t>
      </w:r>
      <w:r w:rsidRPr="00FF75B8">
        <w:rPr>
          <w:rFonts w:ascii="Garamond" w:hAnsi="Garamond" w:cs="Times New Roman"/>
          <w:sz w:val="24"/>
        </w:rPr>
        <w:t xml:space="preserve"> </w:t>
      </w:r>
      <w:proofErr w:type="spellStart"/>
      <w:r w:rsidRPr="00FF75B8">
        <w:rPr>
          <w:rFonts w:ascii="Garamond" w:hAnsi="Garamond" w:cs="Times New Roman"/>
          <w:sz w:val="10"/>
          <w:szCs w:val="10"/>
        </w:rPr>
        <w:t>n103</w:t>
      </w:r>
      <w:proofErr w:type="spellEnd"/>
      <w:r w:rsidRPr="00FF75B8">
        <w:rPr>
          <w:rFonts w:ascii="Garamond" w:hAnsi="Garamond" w:cs="Times New Roman"/>
          <w:sz w:val="10"/>
          <w:szCs w:val="10"/>
        </w:rPr>
        <w:t xml:space="preserve"> Yet few people, including the writers Ferry labels as deep ecologists, would disagree with the fact that</w:t>
      </w:r>
      <w:r w:rsidRPr="00FF75B8">
        <w:rPr>
          <w:rFonts w:ascii="Garamond" w:hAnsi="Garamond" w:cs="Times New Roman"/>
          <w:sz w:val="24"/>
        </w:rPr>
        <w:t xml:space="preserve"> </w:t>
      </w:r>
      <w:r w:rsidRPr="00FF75B8">
        <w:rPr>
          <w:rFonts w:ascii="Garamond" w:hAnsi="Garamond" w:cs="Times New Roman"/>
          <w:b/>
          <w:sz w:val="24"/>
          <w:highlight w:val="cyan"/>
          <w:u w:val="single"/>
        </w:rPr>
        <w:t>recognizing value in natural objects is an act of human cognition</w:t>
      </w:r>
      <w:r w:rsidRPr="00FF75B8">
        <w:rPr>
          <w:rFonts w:ascii="Garamond" w:hAnsi="Garamond" w:cs="Times New Roman"/>
          <w:sz w:val="10"/>
          <w:szCs w:val="10"/>
        </w:rPr>
        <w:t xml:space="preserve">. Perhaps a person suffering from profound psychosis might claim the ability to understand how a mountain "thinks," but the writers Ferry criticizes do not advance 8540*379 such bizarre claims. </w:t>
      </w:r>
      <w:proofErr w:type="spellStart"/>
      <w:proofErr w:type="gramStart"/>
      <w:r w:rsidRPr="00FF75B8">
        <w:rPr>
          <w:rFonts w:ascii="Garamond" w:hAnsi="Garamond" w:cs="Times New Roman"/>
          <w:sz w:val="10"/>
          <w:szCs w:val="10"/>
        </w:rPr>
        <w:t>n104</w:t>
      </w:r>
      <w:proofErr w:type="spellEnd"/>
      <w:proofErr w:type="gramEnd"/>
      <w:r w:rsidRPr="00FF75B8">
        <w:rPr>
          <w:rFonts w:ascii="Garamond" w:hAnsi="Garamond" w:cs="Times New Roman"/>
          <w:sz w:val="10"/>
          <w:szCs w:val="10"/>
        </w:rPr>
        <w:t xml:space="preserve"> For deep ecologists and environmental ethicists, phrases such as "think like a mountain" are metaphorical and heuristic, not literal and agenda-setting. According to Ferry,</w:t>
      </w:r>
      <w:r w:rsidRPr="00FF75B8">
        <w:rPr>
          <w:rFonts w:ascii="Garamond" w:hAnsi="Garamond" w:cs="Times New Roman"/>
          <w:sz w:val="24"/>
        </w:rPr>
        <w:t xml:space="preserve"> </w:t>
      </w:r>
      <w:r w:rsidRPr="00FF75B8">
        <w:rPr>
          <w:rFonts w:ascii="Garamond" w:hAnsi="Garamond" w:cs="Times New Roman"/>
          <w:b/>
          <w:sz w:val="24"/>
          <w:highlight w:val="cyan"/>
          <w:u w:val="single"/>
        </w:rPr>
        <w:t>a far graver problem with deep ecology lies in its appeal to those who might translate a nature-centered ideology into coercive political action. By promoting the idea that nature has intrinsic value, deep ecologists necessarily promote an antihuman</w:t>
      </w:r>
      <w:r w:rsidRPr="00FF75B8">
        <w:rPr>
          <w:rFonts w:ascii="Garamond" w:hAnsi="Garamond" w:cs="Times New Roman"/>
          <w:b/>
          <w:sz w:val="10"/>
          <w:szCs w:val="10"/>
          <w:highlight w:val="cyan"/>
        </w:rPr>
        <w:t>,</w:t>
      </w:r>
      <w:r w:rsidRPr="00FF75B8">
        <w:rPr>
          <w:rFonts w:ascii="Garamond" w:hAnsi="Garamond" w:cs="Times New Roman"/>
          <w:sz w:val="10"/>
          <w:szCs w:val="10"/>
        </w:rPr>
        <w:t xml:space="preserve"> </w:t>
      </w:r>
      <w:proofErr w:type="spellStart"/>
      <w:r w:rsidRPr="00FF75B8">
        <w:rPr>
          <w:rFonts w:ascii="Garamond" w:hAnsi="Garamond" w:cs="Times New Roman"/>
          <w:sz w:val="10"/>
          <w:szCs w:val="10"/>
        </w:rPr>
        <w:t>antitechnology</w:t>
      </w:r>
      <w:proofErr w:type="spellEnd"/>
      <w:r w:rsidRPr="00FF75B8">
        <w:rPr>
          <w:rFonts w:ascii="Garamond" w:hAnsi="Garamond" w:cs="Times New Roman"/>
          <w:sz w:val="10"/>
          <w:szCs w:val="10"/>
        </w:rPr>
        <w:t xml:space="preserve">, and </w:t>
      </w:r>
      <w:proofErr w:type="spellStart"/>
      <w:r w:rsidRPr="00FF75B8">
        <w:rPr>
          <w:rFonts w:ascii="Garamond" w:hAnsi="Garamond" w:cs="Times New Roman"/>
          <w:sz w:val="10"/>
          <w:szCs w:val="10"/>
        </w:rPr>
        <w:t>antimodern</w:t>
      </w:r>
      <w:proofErr w:type="spellEnd"/>
      <w:r w:rsidRPr="00FF75B8">
        <w:rPr>
          <w:rFonts w:ascii="Garamond" w:hAnsi="Garamond" w:cs="Times New Roman"/>
          <w:sz w:val="24"/>
          <w:u w:val="single"/>
        </w:rPr>
        <w:t xml:space="preserve"> </w:t>
      </w:r>
      <w:r w:rsidRPr="00FF75B8">
        <w:rPr>
          <w:rFonts w:ascii="Garamond" w:hAnsi="Garamond" w:cs="Times New Roman"/>
          <w:b/>
          <w:sz w:val="24"/>
          <w:highlight w:val="cyan"/>
          <w:u w:val="single"/>
        </w:rPr>
        <w:t>worldview</w:t>
      </w:r>
      <w:r w:rsidRPr="00FF75B8">
        <w:rPr>
          <w:rFonts w:ascii="Garamond" w:hAnsi="Garamond" w:cs="Times New Roman"/>
          <w:sz w:val="10"/>
          <w:szCs w:val="10"/>
        </w:rPr>
        <w:t>, Ferry believes. If we assert that humans are merely "part" of the natural order, our position in that order must be a humble one:</w:t>
      </w:r>
    </w:p>
    <w:p w14:paraId="446F7B9E" w14:textId="77777777" w:rsidR="00706B6F" w:rsidRPr="00B92E4A" w:rsidRDefault="00706B6F" w:rsidP="00D80195">
      <w:pPr>
        <w:spacing w:line="360" w:lineRule="auto"/>
        <w:rPr>
          <w:rFonts w:ascii="Garamond" w:hAnsi="Garamond" w:cs="Times New Roman"/>
          <w:sz w:val="10"/>
          <w:szCs w:val="10"/>
        </w:rPr>
      </w:pPr>
    </w:p>
    <w:p w14:paraId="19246A56" w14:textId="351FB926" w:rsidR="00B92E4A" w:rsidRDefault="00551D21" w:rsidP="00D80195">
      <w:pPr>
        <w:spacing w:line="360" w:lineRule="auto"/>
        <w:rPr>
          <w:rFonts w:ascii="Garamond" w:hAnsi="Garamond" w:cs="Times New Roman"/>
          <w:sz w:val="24"/>
        </w:rPr>
      </w:pPr>
      <w:r>
        <w:rPr>
          <w:rFonts w:ascii="Garamond" w:hAnsi="Garamond" w:cs="Times New Roman"/>
          <w:b/>
          <w:sz w:val="24"/>
        </w:rPr>
        <w:t>2</w:t>
      </w:r>
      <w:r w:rsidR="00B92E4A">
        <w:rPr>
          <w:rFonts w:ascii="Garamond" w:hAnsi="Garamond" w:cs="Times New Roman"/>
          <w:b/>
          <w:sz w:val="24"/>
        </w:rPr>
        <w:t>.</w:t>
      </w:r>
      <w:r w:rsidR="00B92E4A">
        <w:rPr>
          <w:rFonts w:ascii="Garamond" w:hAnsi="Garamond" w:cs="Times New Roman"/>
          <w:sz w:val="24"/>
        </w:rPr>
        <w:t xml:space="preserve"> Alternatives to anthropocentrism don’t seem to make sense because in order for us to show appreciation for other species we must employ a uniquely human rationale.  </w:t>
      </w:r>
      <w:r w:rsidR="00B92E4A">
        <w:rPr>
          <w:rFonts w:ascii="Garamond" w:hAnsi="Garamond" w:cs="Times New Roman"/>
          <w:b/>
          <w:sz w:val="24"/>
        </w:rPr>
        <w:t>Grey</w:t>
      </w:r>
      <w:r w:rsidR="00150F2D">
        <w:rPr>
          <w:rStyle w:val="FootnoteReference"/>
          <w:rFonts w:ascii="Garamond" w:hAnsi="Garamond" w:cs="Times New Roman"/>
          <w:b/>
          <w:sz w:val="24"/>
        </w:rPr>
        <w:footnoteReference w:id="14"/>
      </w:r>
      <w:r w:rsidR="00B92E4A">
        <w:rPr>
          <w:rFonts w:ascii="Garamond" w:hAnsi="Garamond" w:cs="Times New Roman"/>
          <w:sz w:val="24"/>
        </w:rPr>
        <w:t xml:space="preserve"> explains,</w:t>
      </w:r>
    </w:p>
    <w:p w14:paraId="503E72B6" w14:textId="77777777" w:rsidR="00B92E4A" w:rsidRPr="00B92E4A" w:rsidRDefault="00B92E4A" w:rsidP="00D80195">
      <w:pPr>
        <w:spacing w:line="360" w:lineRule="auto"/>
        <w:rPr>
          <w:rFonts w:ascii="Garamond" w:hAnsi="Garamond" w:cs="Times New Roman"/>
          <w:sz w:val="10"/>
          <w:szCs w:val="10"/>
        </w:rPr>
      </w:pPr>
    </w:p>
    <w:p w14:paraId="6D7A1DEF" w14:textId="50BFE635" w:rsidR="00B92E4A" w:rsidRPr="00B92E4A" w:rsidRDefault="00B92E4A" w:rsidP="00B92E4A">
      <w:pPr>
        <w:spacing w:line="360" w:lineRule="auto"/>
        <w:jc w:val="both"/>
        <w:rPr>
          <w:rFonts w:ascii="Garamond" w:hAnsi="Garamond" w:cs="Times New Roman"/>
          <w:sz w:val="24"/>
          <w:u w:val="single"/>
        </w:rPr>
      </w:pPr>
      <w:r w:rsidRPr="00B92E4A">
        <w:rPr>
          <w:rFonts w:ascii="Garamond" w:hAnsi="Garamond" w:cs="Times New Roman"/>
          <w:b/>
          <w:sz w:val="24"/>
          <w:highlight w:val="cyan"/>
          <w:u w:val="single"/>
        </w:rPr>
        <w:t>The attempt to provide a genuinely non-anthropocentric set of values</w:t>
      </w:r>
      <w:r w:rsidRPr="00B92E4A">
        <w:rPr>
          <w:rFonts w:ascii="Garamond" w:hAnsi="Garamond" w:cs="Times New Roman"/>
          <w:sz w:val="24"/>
          <w:u w:val="single"/>
        </w:rPr>
        <w:t xml:space="preserve">, </w:t>
      </w:r>
      <w:r w:rsidRPr="00551D21">
        <w:rPr>
          <w:rFonts w:ascii="Garamond" w:hAnsi="Garamond" w:cs="Times New Roman"/>
          <w:sz w:val="10"/>
          <w:szCs w:val="10"/>
        </w:rPr>
        <w:t xml:space="preserve">or </w:t>
      </w:r>
      <w:proofErr w:type="gramStart"/>
      <w:r w:rsidRPr="00551D21">
        <w:rPr>
          <w:rFonts w:ascii="Garamond" w:hAnsi="Garamond" w:cs="Times New Roman"/>
          <w:sz w:val="10"/>
          <w:szCs w:val="10"/>
        </w:rPr>
        <w:t>preferences</w:t>
      </w:r>
      <w:r w:rsidRPr="00B92E4A">
        <w:rPr>
          <w:rFonts w:ascii="Garamond" w:hAnsi="Garamond" w:cs="Times New Roman"/>
          <w:sz w:val="24"/>
          <w:u w:val="single"/>
        </w:rPr>
        <w:t xml:space="preserve"> </w:t>
      </w:r>
      <w:r w:rsidRPr="00B92E4A">
        <w:rPr>
          <w:rFonts w:ascii="Garamond" w:hAnsi="Garamond" w:cs="Times New Roman"/>
          <w:b/>
          <w:sz w:val="24"/>
          <w:highlight w:val="cyan"/>
          <w:u w:val="single"/>
        </w:rPr>
        <w:t>seems</w:t>
      </w:r>
      <w:proofErr w:type="gramEnd"/>
      <w:r w:rsidRPr="00B92E4A">
        <w:rPr>
          <w:rFonts w:ascii="Garamond" w:hAnsi="Garamond" w:cs="Times New Roman"/>
          <w:b/>
          <w:sz w:val="24"/>
          <w:highlight w:val="cyan"/>
          <w:u w:val="single"/>
        </w:rPr>
        <w:t xml:space="preserve"> to be a hopeless quest</w:t>
      </w:r>
      <w:r w:rsidRPr="00B92E4A">
        <w:rPr>
          <w:rFonts w:ascii="Garamond" w:hAnsi="Garamond" w:cs="Times New Roman"/>
          <w:sz w:val="24"/>
          <w:u w:val="single"/>
        </w:rPr>
        <w:t xml:space="preserve">. </w:t>
      </w:r>
      <w:r w:rsidRPr="00551D21">
        <w:rPr>
          <w:rFonts w:ascii="Garamond" w:hAnsi="Garamond" w:cs="Times New Roman"/>
          <w:sz w:val="10"/>
          <w:szCs w:val="10"/>
        </w:rPr>
        <w:t xml:space="preserve">Once we eschew all human values, interests and preferences we are confronted with just too many alternatives, as we can see when we consider biological history over a billion year time scale. The problem with the various non-anthropocentric bases for value which have been proposed is that they permit too many different possibilities, not all of which are at all congenial to us. And that matters. We should be concerned to promote a rich, diverse and vibrant biosphere. Human flourishing may certainly be included as a legitimate part of such a flourishing. The preoccupations of deep ecology arise as a result of human </w:t>
      </w:r>
      <w:proofErr w:type="gramStart"/>
      <w:r w:rsidRPr="00551D21">
        <w:rPr>
          <w:rFonts w:ascii="Garamond" w:hAnsi="Garamond" w:cs="Times New Roman"/>
          <w:sz w:val="10"/>
          <w:szCs w:val="10"/>
        </w:rPr>
        <w:t>activities which</w:t>
      </w:r>
      <w:proofErr w:type="gramEnd"/>
      <w:r w:rsidRPr="00551D21">
        <w:rPr>
          <w:rFonts w:ascii="Garamond" w:hAnsi="Garamond" w:cs="Times New Roman"/>
          <w:sz w:val="10"/>
          <w:szCs w:val="10"/>
        </w:rPr>
        <w:t xml:space="preserve"> impoverish and degrade the quality of the planet's living systems. But</w:t>
      </w:r>
      <w:r w:rsidRPr="00B92E4A">
        <w:rPr>
          <w:rFonts w:ascii="Garamond" w:hAnsi="Garamond" w:cs="Times New Roman"/>
          <w:sz w:val="24"/>
        </w:rPr>
        <w:t xml:space="preserve"> </w:t>
      </w:r>
      <w:r w:rsidRPr="00551D21">
        <w:rPr>
          <w:rFonts w:ascii="Garamond" w:hAnsi="Garamond" w:cs="Times New Roman"/>
          <w:b/>
          <w:sz w:val="24"/>
          <w:highlight w:val="cyan"/>
          <w:u w:val="single"/>
        </w:rPr>
        <w:t xml:space="preserve">these </w:t>
      </w:r>
      <w:r w:rsidR="00551D21" w:rsidRPr="00551D21">
        <w:rPr>
          <w:rFonts w:ascii="Garamond" w:hAnsi="Garamond" w:cs="Times New Roman"/>
          <w:b/>
          <w:sz w:val="24"/>
          <w:highlight w:val="cyan"/>
          <w:u w:val="single"/>
        </w:rPr>
        <w:t>judgments</w:t>
      </w:r>
      <w:r w:rsidRPr="00551D21">
        <w:rPr>
          <w:rFonts w:ascii="Garamond" w:hAnsi="Garamond" w:cs="Times New Roman"/>
          <w:b/>
          <w:sz w:val="24"/>
          <w:highlight w:val="cyan"/>
          <w:u w:val="single"/>
        </w:rPr>
        <w:t xml:space="preserve"> are possible only if we assume a set of values </w:t>
      </w:r>
      <w:r w:rsidRPr="00551D21">
        <w:rPr>
          <w:rFonts w:ascii="Garamond" w:hAnsi="Garamond" w:cs="Times New Roman"/>
          <w:sz w:val="10"/>
          <w:szCs w:val="10"/>
        </w:rPr>
        <w:t>(that is, preference rankings),</w:t>
      </w:r>
      <w:r w:rsidRPr="00B92E4A">
        <w:rPr>
          <w:rFonts w:ascii="Garamond" w:hAnsi="Garamond" w:cs="Times New Roman"/>
          <w:sz w:val="24"/>
          <w:u w:val="single"/>
        </w:rPr>
        <w:t xml:space="preserve"> </w:t>
      </w:r>
      <w:r w:rsidRPr="00551D21">
        <w:rPr>
          <w:rFonts w:ascii="Garamond" w:hAnsi="Garamond" w:cs="Times New Roman"/>
          <w:b/>
          <w:sz w:val="24"/>
          <w:highlight w:val="cyan"/>
          <w:u w:val="single"/>
        </w:rPr>
        <w:t>based on </w:t>
      </w:r>
      <w:r w:rsidRPr="00551D21">
        <w:rPr>
          <w:rFonts w:ascii="Garamond" w:hAnsi="Garamond" w:cs="Times New Roman"/>
          <w:b/>
          <w:i/>
          <w:sz w:val="24"/>
          <w:highlight w:val="cyan"/>
          <w:u w:val="single"/>
        </w:rPr>
        <w:t>human</w:t>
      </w:r>
      <w:r w:rsidRPr="00551D21">
        <w:rPr>
          <w:rFonts w:ascii="Garamond" w:hAnsi="Garamond" w:cs="Times New Roman"/>
          <w:b/>
          <w:sz w:val="24"/>
          <w:highlight w:val="cyan"/>
          <w:u w:val="single"/>
        </w:rPr>
        <w:t> preferences. We need to reject not anthropocentrism, but a particularly short term and narrow conception of human interests and concerns</w:t>
      </w:r>
      <w:r w:rsidRPr="00B92E4A">
        <w:rPr>
          <w:rFonts w:ascii="Garamond" w:hAnsi="Garamond" w:cs="Times New Roman"/>
          <w:sz w:val="24"/>
          <w:u w:val="single"/>
        </w:rPr>
        <w:t xml:space="preserve">. </w:t>
      </w:r>
      <w:r w:rsidRPr="00551D21">
        <w:rPr>
          <w:rFonts w:ascii="Garamond" w:hAnsi="Garamond" w:cs="Times New Roman"/>
          <w:sz w:val="10"/>
          <w:szCs w:val="10"/>
        </w:rPr>
        <w:t xml:space="preserve">What's wrong with shallow views is not their concern about the </w:t>
      </w:r>
      <w:proofErr w:type="gramStart"/>
      <w:r w:rsidRPr="00551D21">
        <w:rPr>
          <w:rFonts w:ascii="Garamond" w:hAnsi="Garamond" w:cs="Times New Roman"/>
          <w:sz w:val="10"/>
          <w:szCs w:val="10"/>
        </w:rPr>
        <w:t>well-being</w:t>
      </w:r>
      <w:proofErr w:type="gramEnd"/>
      <w:r w:rsidRPr="00551D21">
        <w:rPr>
          <w:rFonts w:ascii="Garamond" w:hAnsi="Garamond" w:cs="Times New Roman"/>
          <w:sz w:val="10"/>
          <w:szCs w:val="10"/>
        </w:rPr>
        <w:t xml:space="preserve"> of humans, but that they do not really consider enough in what that well-being consists.</w:t>
      </w:r>
      <w:r w:rsidRPr="00B92E4A">
        <w:rPr>
          <w:rFonts w:ascii="Garamond" w:hAnsi="Garamond" w:cs="Times New Roman"/>
          <w:sz w:val="24"/>
          <w:u w:val="single"/>
        </w:rPr>
        <w:t xml:space="preserve"> </w:t>
      </w:r>
      <w:r w:rsidRPr="00551D21">
        <w:rPr>
          <w:rFonts w:ascii="Garamond" w:hAnsi="Garamond" w:cs="Times New Roman"/>
          <w:b/>
          <w:sz w:val="24"/>
          <w:highlight w:val="cyan"/>
          <w:u w:val="single"/>
        </w:rPr>
        <w:t>We need to develop an enriched, fortified anthropocentric notion of human interest to replace the dominant short-term, sectional and self-regarding conception.</w:t>
      </w:r>
    </w:p>
    <w:p w14:paraId="198CEB47" w14:textId="77777777" w:rsidR="00B92E4A" w:rsidRDefault="00B92E4A" w:rsidP="00D80195">
      <w:pPr>
        <w:spacing w:line="360" w:lineRule="auto"/>
        <w:rPr>
          <w:rFonts w:ascii="Garamond" w:hAnsi="Garamond" w:cs="Times New Roman"/>
          <w:sz w:val="24"/>
        </w:rPr>
      </w:pPr>
    </w:p>
    <w:p w14:paraId="4E2AC627" w14:textId="77777777" w:rsidR="00B92E4A" w:rsidRDefault="00B92E4A" w:rsidP="00D80195">
      <w:pPr>
        <w:spacing w:line="360" w:lineRule="auto"/>
        <w:rPr>
          <w:rFonts w:ascii="Garamond" w:hAnsi="Garamond" w:cs="Times New Roman"/>
          <w:sz w:val="24"/>
        </w:rPr>
      </w:pPr>
    </w:p>
    <w:p w14:paraId="5A00AB52" w14:textId="77777777" w:rsidR="00B92E4A" w:rsidRPr="00B92E4A" w:rsidRDefault="00B92E4A" w:rsidP="00D80195">
      <w:pPr>
        <w:spacing w:line="360" w:lineRule="auto"/>
        <w:rPr>
          <w:rFonts w:ascii="Garamond" w:hAnsi="Garamond" w:cs="Times New Roman"/>
          <w:sz w:val="24"/>
        </w:rPr>
      </w:pPr>
    </w:p>
    <w:p w14:paraId="25102874" w14:textId="77777777" w:rsidR="00B92E4A" w:rsidRPr="00706B6F" w:rsidRDefault="00B92E4A" w:rsidP="00D80195">
      <w:pPr>
        <w:spacing w:line="360" w:lineRule="auto"/>
        <w:rPr>
          <w:rFonts w:ascii="Garamond" w:hAnsi="Garamond" w:cs="Times New Roman"/>
          <w:sz w:val="24"/>
        </w:rPr>
      </w:pPr>
    </w:p>
    <w:p w14:paraId="412FD7D2" w14:textId="77777777" w:rsidR="000040F1" w:rsidRDefault="000040F1" w:rsidP="00D80195">
      <w:pPr>
        <w:spacing w:line="360" w:lineRule="auto"/>
        <w:rPr>
          <w:rFonts w:ascii="Garamond" w:hAnsi="Garamond" w:cs="Times New Roman"/>
          <w:sz w:val="24"/>
        </w:rPr>
      </w:pPr>
    </w:p>
    <w:p w14:paraId="107BD3CF" w14:textId="77777777" w:rsidR="000040F1" w:rsidRDefault="000040F1" w:rsidP="00D80195">
      <w:pPr>
        <w:spacing w:line="360" w:lineRule="auto"/>
        <w:rPr>
          <w:rFonts w:ascii="Garamond" w:hAnsi="Garamond" w:cs="Times New Roman"/>
          <w:sz w:val="24"/>
        </w:rPr>
      </w:pPr>
    </w:p>
    <w:p w14:paraId="3DEA79DF" w14:textId="77777777" w:rsidR="000040F1" w:rsidRPr="00D80195" w:rsidRDefault="000040F1" w:rsidP="00D80195">
      <w:pPr>
        <w:spacing w:line="360" w:lineRule="auto"/>
        <w:rPr>
          <w:rFonts w:ascii="Garamond" w:hAnsi="Garamond" w:cs="Times New Roman"/>
          <w:sz w:val="24"/>
        </w:rPr>
      </w:pPr>
    </w:p>
    <w:p w14:paraId="2FA0513E" w14:textId="77777777" w:rsidR="00D80195" w:rsidRDefault="00D80195" w:rsidP="0027499C">
      <w:pPr>
        <w:spacing w:line="360" w:lineRule="auto"/>
        <w:rPr>
          <w:rFonts w:ascii="Garamond" w:hAnsi="Garamond" w:cs="Times New Roman"/>
          <w:sz w:val="24"/>
        </w:rPr>
      </w:pPr>
    </w:p>
    <w:p w14:paraId="34598F7E" w14:textId="77777777" w:rsidR="00D80195" w:rsidRDefault="00D80195" w:rsidP="0027499C">
      <w:pPr>
        <w:spacing w:line="360" w:lineRule="auto"/>
        <w:rPr>
          <w:rFonts w:ascii="Garamond" w:hAnsi="Garamond" w:cs="Times New Roman"/>
          <w:sz w:val="24"/>
        </w:rPr>
      </w:pPr>
    </w:p>
    <w:p w14:paraId="6AE291B0" w14:textId="2D80D40B" w:rsidR="00D80195" w:rsidRPr="000B4B07" w:rsidRDefault="005575F4" w:rsidP="005575F4">
      <w:pPr>
        <w:pStyle w:val="Heading1"/>
        <w:spacing w:before="0" w:line="360" w:lineRule="auto"/>
        <w:rPr>
          <w:rFonts w:ascii="Garamond" w:hAnsi="Garamond"/>
          <w:sz w:val="24"/>
          <w:szCs w:val="24"/>
        </w:rPr>
      </w:pPr>
      <w:r>
        <w:rPr>
          <w:rFonts w:ascii="Garamond" w:hAnsi="Garamond"/>
          <w:sz w:val="24"/>
          <w:szCs w:val="24"/>
        </w:rPr>
        <w:t xml:space="preserve">Kritik Theory 1NC </w:t>
      </w:r>
    </w:p>
    <w:p w14:paraId="410FA31D" w14:textId="77777777" w:rsidR="000B4B07" w:rsidRPr="000B4B07" w:rsidRDefault="000B4B07" w:rsidP="0027499C">
      <w:pPr>
        <w:spacing w:line="360" w:lineRule="auto"/>
        <w:rPr>
          <w:rFonts w:ascii="Garamond" w:hAnsi="Garamond" w:cs="Times New Roman"/>
          <w:sz w:val="10"/>
          <w:szCs w:val="10"/>
        </w:rPr>
      </w:pPr>
    </w:p>
    <w:p w14:paraId="0FF157EB" w14:textId="5FB21935" w:rsidR="000B4B07" w:rsidRDefault="000B4B07" w:rsidP="00C64578">
      <w:pPr>
        <w:spacing w:line="360" w:lineRule="auto"/>
        <w:jc w:val="both"/>
        <w:rPr>
          <w:rFonts w:ascii="Garamond" w:hAnsi="Garamond" w:cs="Times New Roman"/>
          <w:sz w:val="24"/>
        </w:rPr>
      </w:pPr>
      <w:r>
        <w:rPr>
          <w:rFonts w:ascii="Garamond" w:hAnsi="Garamond" w:cs="Times New Roman"/>
          <w:b/>
          <w:sz w:val="24"/>
        </w:rPr>
        <w:t>A.</w:t>
      </w:r>
      <w:r>
        <w:rPr>
          <w:rFonts w:ascii="Garamond" w:hAnsi="Garamond" w:cs="Times New Roman"/>
          <w:sz w:val="24"/>
        </w:rPr>
        <w:t xml:space="preserve"> Interpretation: the aff must allow the neg debater to negate by avenue other than proving that resource extraction </w:t>
      </w:r>
      <w:r w:rsidR="00AC78A8">
        <w:rPr>
          <w:rFonts w:ascii="Garamond" w:hAnsi="Garamond" w:cs="Times New Roman"/>
          <w:sz w:val="24"/>
        </w:rPr>
        <w:t>should be prioritized over environmental</w:t>
      </w:r>
      <w:r w:rsidR="00C64578">
        <w:rPr>
          <w:rFonts w:ascii="Garamond" w:hAnsi="Garamond" w:cs="Times New Roman"/>
          <w:sz w:val="24"/>
        </w:rPr>
        <w:t xml:space="preserve"> protection.</w:t>
      </w:r>
      <w:r w:rsidR="00AC78A8">
        <w:rPr>
          <w:rFonts w:ascii="Garamond" w:hAnsi="Garamond" w:cs="Times New Roman"/>
          <w:sz w:val="24"/>
        </w:rPr>
        <w:t xml:space="preserve"> </w:t>
      </w:r>
      <w:r w:rsidR="00C64578">
        <w:rPr>
          <w:rFonts w:ascii="Garamond" w:hAnsi="Garamond" w:cs="Times New Roman"/>
          <w:sz w:val="24"/>
        </w:rPr>
        <w:t xml:space="preserve"> </w:t>
      </w:r>
    </w:p>
    <w:p w14:paraId="13A94469" w14:textId="77777777" w:rsidR="00C64578" w:rsidRPr="00C64578" w:rsidRDefault="00C64578" w:rsidP="0027499C">
      <w:pPr>
        <w:spacing w:line="360" w:lineRule="auto"/>
        <w:rPr>
          <w:rFonts w:ascii="Garamond" w:hAnsi="Garamond" w:cs="Times New Roman"/>
          <w:sz w:val="10"/>
          <w:szCs w:val="10"/>
        </w:rPr>
      </w:pPr>
    </w:p>
    <w:p w14:paraId="4E7DE56A" w14:textId="4B70755F" w:rsidR="00C64578" w:rsidRDefault="00C64578" w:rsidP="00C64578">
      <w:pPr>
        <w:spacing w:line="360" w:lineRule="auto"/>
        <w:jc w:val="both"/>
        <w:rPr>
          <w:rFonts w:ascii="Garamond" w:hAnsi="Garamond" w:cs="Times New Roman"/>
          <w:sz w:val="24"/>
        </w:rPr>
      </w:pPr>
      <w:r>
        <w:rPr>
          <w:rFonts w:ascii="Garamond" w:hAnsi="Garamond" w:cs="Times New Roman"/>
          <w:b/>
          <w:sz w:val="24"/>
        </w:rPr>
        <w:t xml:space="preserve">B. </w:t>
      </w:r>
      <w:r>
        <w:rPr>
          <w:rFonts w:ascii="Garamond" w:hAnsi="Garamond" w:cs="Times New Roman"/>
          <w:sz w:val="24"/>
        </w:rPr>
        <w:t xml:space="preserve">Violation: the aff concedes in cross-ex that I need to prove the converse of the resolution, i.e., that extraction is to be prioritized over protection.  This violation is also evident in the burden structure in the 1AC, which prevents me from running an argument that defend a specific alternative world, like a kritik.  </w:t>
      </w:r>
    </w:p>
    <w:p w14:paraId="752299BA" w14:textId="77777777" w:rsidR="00C64578" w:rsidRPr="00C64578" w:rsidRDefault="00C64578" w:rsidP="0027499C">
      <w:pPr>
        <w:spacing w:line="360" w:lineRule="auto"/>
        <w:rPr>
          <w:rFonts w:ascii="Garamond" w:hAnsi="Garamond" w:cs="Times New Roman"/>
          <w:sz w:val="10"/>
          <w:szCs w:val="10"/>
        </w:rPr>
      </w:pPr>
    </w:p>
    <w:p w14:paraId="2AC50330" w14:textId="2BECC5D7" w:rsidR="00C64578" w:rsidRDefault="00C64578" w:rsidP="00C64578">
      <w:pPr>
        <w:spacing w:line="360" w:lineRule="auto"/>
        <w:jc w:val="both"/>
        <w:rPr>
          <w:rFonts w:ascii="Garamond" w:hAnsi="Garamond" w:cs="Times New Roman"/>
          <w:sz w:val="24"/>
        </w:rPr>
      </w:pPr>
      <w:r>
        <w:rPr>
          <w:rFonts w:ascii="Garamond" w:hAnsi="Garamond" w:cs="Times New Roman"/>
          <w:b/>
          <w:sz w:val="24"/>
        </w:rPr>
        <w:t xml:space="preserve">C. </w:t>
      </w:r>
      <w:r>
        <w:rPr>
          <w:rFonts w:ascii="Garamond" w:hAnsi="Garamond" w:cs="Times New Roman"/>
          <w:sz w:val="24"/>
        </w:rPr>
        <w:t xml:space="preserve">Reason to Prefer: Forcing me to defend the status quo of resource extraction completely restricts my access to critical ground, which is dependent on specifying another world or alternative to the aff.  Even if there are still a few possible options for me that still ignores the fact that when it comes to specifying alternatives, the burden on me restricts my ground.  Likewise, such a burden structure precludes the possibility of me running a critique of the aff’s method of solvency, debate, or underpinnings of the resolution.  There are two implications: (a) I hold the internal link to real world decision making because policies only make sense when they are implemented under a mindset, i.e., the idea of development is based on a human-centric, anthropocentric mindset; it’s impossible to access real world decision making without first debating the mindset behind it; and (b) criticism ground is holds the strongest internal link to education because the inherent role assumed by an intellectual is to deconstruct truth.  </w:t>
      </w:r>
      <w:r>
        <w:rPr>
          <w:rFonts w:ascii="Garamond" w:hAnsi="Garamond" w:cs="Times New Roman"/>
          <w:b/>
          <w:sz w:val="24"/>
        </w:rPr>
        <w:t>Foucault</w:t>
      </w:r>
      <w:r>
        <w:rPr>
          <w:rFonts w:ascii="Garamond" w:hAnsi="Garamond" w:cs="Times New Roman"/>
          <w:sz w:val="24"/>
        </w:rPr>
        <w:t xml:space="preserve"> explains,</w:t>
      </w:r>
    </w:p>
    <w:p w14:paraId="02902E3B" w14:textId="77777777" w:rsidR="00C64578" w:rsidRPr="00C64578" w:rsidRDefault="00C64578" w:rsidP="0027499C">
      <w:pPr>
        <w:spacing w:line="360" w:lineRule="auto"/>
        <w:rPr>
          <w:rFonts w:ascii="Garamond" w:hAnsi="Garamond" w:cs="Times New Roman"/>
          <w:sz w:val="10"/>
          <w:szCs w:val="10"/>
        </w:rPr>
      </w:pPr>
    </w:p>
    <w:p w14:paraId="65BC65B1" w14:textId="77777777" w:rsidR="00C64578" w:rsidRPr="00E91467" w:rsidRDefault="00C64578" w:rsidP="00C64578">
      <w:pPr>
        <w:spacing w:line="360" w:lineRule="auto"/>
        <w:jc w:val="both"/>
        <w:rPr>
          <w:rFonts w:ascii="Garamond" w:hAnsi="Garamond" w:cs="Times New Roman"/>
          <w:sz w:val="10"/>
          <w:szCs w:val="10"/>
        </w:rPr>
      </w:pPr>
      <w:r w:rsidRPr="00EC4ACB">
        <w:rPr>
          <w:rFonts w:ascii="Garamond" w:hAnsi="Garamond" w:cs="Times New Roman"/>
          <w:sz w:val="10"/>
          <w:szCs w:val="10"/>
        </w:rPr>
        <w:t>It seems to me that what must now be taken into account in</w:t>
      </w:r>
      <w:r w:rsidRPr="00EC4ACB">
        <w:rPr>
          <w:rFonts w:ascii="Garamond" w:hAnsi="Garamond" w:cs="Times New Roman"/>
          <w:sz w:val="24"/>
        </w:rPr>
        <w:t xml:space="preserve"> </w:t>
      </w:r>
      <w:r w:rsidRPr="00EC4ACB">
        <w:rPr>
          <w:rFonts w:ascii="Garamond" w:hAnsi="Garamond" w:cs="Times New Roman"/>
          <w:b/>
          <w:sz w:val="24"/>
          <w:highlight w:val="cyan"/>
          <w:u w:val="single"/>
        </w:rPr>
        <w:t>[</w:t>
      </w:r>
      <w:proofErr w:type="gramStart"/>
      <w:r w:rsidRPr="00EC4ACB">
        <w:rPr>
          <w:rFonts w:ascii="Garamond" w:hAnsi="Garamond" w:cs="Times New Roman"/>
          <w:b/>
          <w:sz w:val="24"/>
          <w:highlight w:val="cyan"/>
          <w:u w:val="single"/>
        </w:rPr>
        <w:t>T]he</w:t>
      </w:r>
      <w:proofErr w:type="gramEnd"/>
      <w:r w:rsidRPr="00EC4ACB">
        <w:rPr>
          <w:rFonts w:ascii="Garamond" w:hAnsi="Garamond" w:cs="Times New Roman"/>
          <w:b/>
          <w:sz w:val="24"/>
          <w:highlight w:val="cyan"/>
          <w:u w:val="single"/>
        </w:rPr>
        <w:t xml:space="preserve"> intellectual is not the ‘bearer of universal values.’</w:t>
      </w:r>
      <w:r w:rsidRPr="00EC4ACB">
        <w:rPr>
          <w:rFonts w:ascii="Garamond" w:hAnsi="Garamond" w:cs="Times New Roman"/>
          <w:sz w:val="24"/>
          <w:highlight w:val="cyan"/>
          <w:u w:val="single"/>
        </w:rPr>
        <w:t xml:space="preserve">  </w:t>
      </w:r>
      <w:r w:rsidRPr="00EC4ACB">
        <w:rPr>
          <w:rFonts w:ascii="Garamond" w:hAnsi="Garamond" w:cs="Times New Roman"/>
          <w:b/>
          <w:sz w:val="24"/>
          <w:highlight w:val="cyan"/>
          <w:u w:val="single"/>
        </w:rPr>
        <w:t>Rather</w:t>
      </w:r>
      <w:r w:rsidRPr="00EC4ACB">
        <w:rPr>
          <w:rFonts w:ascii="Garamond" w:hAnsi="Garamond" w:cs="Times New Roman"/>
          <w:sz w:val="24"/>
        </w:rPr>
        <w:t>,</w:t>
      </w:r>
      <w:r w:rsidRPr="00EC4ACB">
        <w:rPr>
          <w:rFonts w:ascii="Garamond" w:hAnsi="Garamond" w:cs="Times New Roman"/>
          <w:sz w:val="10"/>
          <w:szCs w:val="10"/>
        </w:rPr>
        <w:t xml:space="preserve"> it’s</w:t>
      </w:r>
      <w:r w:rsidRPr="00EC4ACB">
        <w:rPr>
          <w:rFonts w:ascii="Garamond" w:hAnsi="Garamond" w:cs="Times New Roman"/>
          <w:sz w:val="24"/>
        </w:rPr>
        <w:t xml:space="preserve"> </w:t>
      </w:r>
      <w:r w:rsidRPr="00EC4ACB">
        <w:rPr>
          <w:rFonts w:ascii="Garamond" w:hAnsi="Garamond" w:cs="Times New Roman"/>
          <w:b/>
          <w:sz w:val="24"/>
          <w:highlight w:val="cyan"/>
          <w:u w:val="single"/>
        </w:rPr>
        <w:t>the person</w:t>
      </w:r>
      <w:r w:rsidRPr="00EC4ACB">
        <w:rPr>
          <w:rFonts w:ascii="Garamond" w:hAnsi="Garamond" w:cs="Times New Roman"/>
          <w:sz w:val="24"/>
          <w:highlight w:val="cyan"/>
        </w:rPr>
        <w:t xml:space="preserve"> </w:t>
      </w:r>
      <w:r w:rsidRPr="00EC4ACB">
        <w:rPr>
          <w:rFonts w:ascii="Garamond" w:hAnsi="Garamond" w:cs="Times New Roman"/>
          <w:sz w:val="10"/>
          <w:szCs w:val="10"/>
        </w:rPr>
        <w:t xml:space="preserve">occupying a specific position – but </w:t>
      </w:r>
      <w:r w:rsidRPr="00EC4ACB">
        <w:rPr>
          <w:rFonts w:ascii="Garamond" w:hAnsi="Garamond" w:cs="Times New Roman"/>
          <w:b/>
          <w:sz w:val="24"/>
          <w:highlight w:val="cyan"/>
          <w:u w:val="single"/>
        </w:rPr>
        <w:t>who</w:t>
      </w:r>
      <w:r w:rsidRPr="00EC4ACB">
        <w:rPr>
          <w:rFonts w:ascii="Garamond" w:hAnsi="Garamond" w:cs="Times New Roman"/>
          <w:sz w:val="10"/>
          <w:szCs w:val="10"/>
        </w:rPr>
        <w:t xml:space="preserve">se specificity </w:t>
      </w:r>
      <w:r w:rsidRPr="00EC4ACB">
        <w:rPr>
          <w:rFonts w:ascii="Garamond" w:hAnsi="Garamond" w:cs="Times New Roman"/>
          <w:b/>
          <w:sz w:val="24"/>
          <w:highlight w:val="cyan"/>
          <w:u w:val="single"/>
        </w:rPr>
        <w:t>is linked</w:t>
      </w:r>
      <w:r w:rsidRPr="00EC4ACB">
        <w:rPr>
          <w:rFonts w:ascii="Garamond" w:hAnsi="Garamond" w:cs="Times New Roman"/>
          <w:sz w:val="10"/>
          <w:szCs w:val="10"/>
        </w:rPr>
        <w:t xml:space="preserve">, in a society like ours, </w:t>
      </w:r>
      <w:r w:rsidRPr="00EC4ACB">
        <w:rPr>
          <w:rFonts w:ascii="Garamond" w:hAnsi="Garamond" w:cs="Times New Roman"/>
          <w:b/>
          <w:sz w:val="24"/>
          <w:highlight w:val="cyan"/>
          <w:u w:val="single"/>
        </w:rPr>
        <w:t>to</w:t>
      </w:r>
      <w:r w:rsidRPr="00EC4ACB">
        <w:rPr>
          <w:rFonts w:ascii="Garamond" w:hAnsi="Garamond" w:cs="Times New Roman"/>
          <w:sz w:val="24"/>
          <w:highlight w:val="cyan"/>
        </w:rPr>
        <w:t xml:space="preserve"> </w:t>
      </w:r>
      <w:r w:rsidRPr="00EC4ACB">
        <w:rPr>
          <w:rFonts w:ascii="Garamond" w:hAnsi="Garamond" w:cs="Times New Roman"/>
          <w:sz w:val="10"/>
          <w:szCs w:val="10"/>
        </w:rPr>
        <w:t xml:space="preserve">the general functioning of an apparatus of </w:t>
      </w:r>
      <w:r w:rsidRPr="00EC4ACB">
        <w:rPr>
          <w:rFonts w:ascii="Garamond" w:hAnsi="Garamond" w:cs="Times New Roman"/>
          <w:b/>
          <w:sz w:val="24"/>
          <w:highlight w:val="cyan"/>
          <w:u w:val="single"/>
        </w:rPr>
        <w:t>truth</w:t>
      </w:r>
      <w:r w:rsidRPr="00EC4ACB">
        <w:rPr>
          <w:rFonts w:ascii="Garamond" w:hAnsi="Garamond" w:cs="Times New Roman"/>
          <w:sz w:val="24"/>
        </w:rPr>
        <w:t xml:space="preserve">.  </w:t>
      </w:r>
      <w:r w:rsidRPr="00EC4ACB">
        <w:rPr>
          <w:rFonts w:ascii="Garamond" w:hAnsi="Garamond" w:cs="Times New Roman"/>
          <w:sz w:val="10"/>
          <w:szCs w:val="10"/>
        </w:rPr>
        <w:t>In other words, the intellectual has a three-fold specificity: that of his class position (whether as petty-bourgeois in the service of capitalism or ‘organic’ intellectual of the proletariat); that of his conditions of life and work, linked to his condition as an intellectual (his field of research, his place in a laboratory, and political and economy demands to which he submits of against which he rebels, in the university, the hospital, etc.); lastly, the specificity of the politics of truths in our societies. And</w:t>
      </w:r>
      <w:r w:rsidRPr="00EC4ACB">
        <w:rPr>
          <w:rFonts w:ascii="Garamond" w:hAnsi="Garamond" w:cs="Times New Roman"/>
          <w:sz w:val="24"/>
        </w:rPr>
        <w:t xml:space="preserve"> </w:t>
      </w:r>
      <w:r w:rsidRPr="00EC4ACB">
        <w:rPr>
          <w:rFonts w:ascii="Garamond" w:hAnsi="Garamond" w:cs="Times New Roman"/>
          <w:b/>
          <w:sz w:val="24"/>
          <w:highlight w:val="cyan"/>
          <w:u w:val="single"/>
        </w:rPr>
        <w:t>it’s with this</w:t>
      </w:r>
      <w:r w:rsidRPr="00EC4ACB">
        <w:rPr>
          <w:rFonts w:ascii="Garamond" w:hAnsi="Garamond" w:cs="Times New Roman"/>
          <w:sz w:val="24"/>
          <w:highlight w:val="cyan"/>
        </w:rPr>
        <w:t xml:space="preserve"> </w:t>
      </w:r>
      <w:r w:rsidRPr="00EC4ACB">
        <w:rPr>
          <w:rFonts w:ascii="Garamond" w:hAnsi="Garamond" w:cs="Times New Roman"/>
          <w:sz w:val="10"/>
          <w:szCs w:val="10"/>
        </w:rPr>
        <w:t>last</w:t>
      </w:r>
      <w:r w:rsidRPr="00EC4ACB">
        <w:rPr>
          <w:rFonts w:ascii="Garamond" w:hAnsi="Garamond" w:cs="Times New Roman"/>
          <w:sz w:val="24"/>
        </w:rPr>
        <w:t xml:space="preserve"> </w:t>
      </w:r>
      <w:r w:rsidRPr="00EC4ACB">
        <w:rPr>
          <w:rFonts w:ascii="Garamond" w:hAnsi="Garamond" w:cs="Times New Roman"/>
          <w:b/>
          <w:sz w:val="24"/>
          <w:highlight w:val="cyan"/>
          <w:u w:val="single"/>
        </w:rPr>
        <w:t>factor that</w:t>
      </w:r>
      <w:r>
        <w:rPr>
          <w:rFonts w:ascii="Garamond" w:hAnsi="Garamond" w:cs="Times New Roman"/>
          <w:b/>
          <w:sz w:val="24"/>
          <w:highlight w:val="cyan"/>
          <w:u w:val="single"/>
        </w:rPr>
        <w:t xml:space="preserve"> [their]</w:t>
      </w:r>
      <w:r w:rsidRPr="00EC4ACB">
        <w:rPr>
          <w:rFonts w:ascii="Garamond" w:hAnsi="Garamond" w:cs="Times New Roman"/>
          <w:b/>
          <w:sz w:val="24"/>
          <w:highlight w:val="cyan"/>
          <w:u w:val="single"/>
        </w:rPr>
        <w:t xml:space="preserve"> </w:t>
      </w:r>
      <w:r w:rsidRPr="00EC4ACB">
        <w:rPr>
          <w:rFonts w:ascii="Garamond" w:hAnsi="Garamond" w:cs="Times New Roman"/>
          <w:sz w:val="10"/>
          <w:szCs w:val="10"/>
        </w:rPr>
        <w:t>his</w:t>
      </w:r>
      <w:r w:rsidRPr="00EC4ACB">
        <w:rPr>
          <w:rFonts w:ascii="Garamond" w:hAnsi="Garamond" w:cs="Times New Roman"/>
          <w:sz w:val="24"/>
        </w:rPr>
        <w:t xml:space="preserve"> </w:t>
      </w:r>
      <w:r w:rsidRPr="00EC4ACB">
        <w:rPr>
          <w:rFonts w:ascii="Garamond" w:hAnsi="Garamond" w:cs="Times New Roman"/>
          <w:b/>
          <w:sz w:val="24"/>
          <w:highlight w:val="cyan"/>
          <w:u w:val="single"/>
        </w:rPr>
        <w:t>position can take on</w:t>
      </w:r>
      <w:r w:rsidRPr="00EC4ACB">
        <w:rPr>
          <w:rFonts w:ascii="Garamond" w:hAnsi="Garamond" w:cs="Times New Roman"/>
          <w:sz w:val="24"/>
          <w:highlight w:val="cyan"/>
        </w:rPr>
        <w:t xml:space="preserve"> </w:t>
      </w:r>
      <w:r w:rsidRPr="00EC4ACB">
        <w:rPr>
          <w:rFonts w:ascii="Garamond" w:hAnsi="Garamond" w:cs="Times New Roman"/>
          <w:sz w:val="10"/>
          <w:szCs w:val="10"/>
        </w:rPr>
        <w:t>a general</w:t>
      </w:r>
      <w:r w:rsidRPr="00EC4ACB">
        <w:rPr>
          <w:rFonts w:ascii="Garamond" w:hAnsi="Garamond" w:cs="Times New Roman"/>
          <w:sz w:val="24"/>
        </w:rPr>
        <w:t xml:space="preserve"> </w:t>
      </w:r>
      <w:r w:rsidRPr="00EC4ACB">
        <w:rPr>
          <w:rFonts w:ascii="Garamond" w:hAnsi="Garamond" w:cs="Times New Roman"/>
          <w:b/>
          <w:sz w:val="24"/>
          <w:highlight w:val="cyan"/>
          <w:u w:val="single"/>
        </w:rPr>
        <w:t>significance</w:t>
      </w:r>
      <w:r w:rsidRPr="00EC4ACB">
        <w:rPr>
          <w:rFonts w:ascii="Garamond" w:hAnsi="Garamond" w:cs="Times New Roman"/>
          <w:sz w:val="24"/>
          <w:highlight w:val="cyan"/>
        </w:rPr>
        <w:t xml:space="preserve"> </w:t>
      </w:r>
      <w:r w:rsidRPr="00EC4ACB">
        <w:rPr>
          <w:rFonts w:ascii="Garamond" w:hAnsi="Garamond" w:cs="Times New Roman"/>
          <w:sz w:val="10"/>
          <w:szCs w:val="10"/>
        </w:rPr>
        <w:t xml:space="preserve">and that his local, specific struggle can have effects and </w:t>
      </w:r>
      <w:proofErr w:type="gramStart"/>
      <w:r w:rsidRPr="00EC4ACB">
        <w:rPr>
          <w:rFonts w:ascii="Garamond" w:hAnsi="Garamond" w:cs="Times New Roman"/>
          <w:sz w:val="10"/>
          <w:szCs w:val="10"/>
        </w:rPr>
        <w:t>implications which</w:t>
      </w:r>
      <w:proofErr w:type="gramEnd"/>
      <w:r w:rsidRPr="00EC4ACB">
        <w:rPr>
          <w:rFonts w:ascii="Garamond" w:hAnsi="Garamond" w:cs="Times New Roman"/>
          <w:sz w:val="10"/>
          <w:szCs w:val="10"/>
        </w:rPr>
        <w:t xml:space="preserve"> are not simply professional or sectorial.  The intellectual can operate and struggle at the general level of that regime of </w:t>
      </w:r>
      <w:proofErr w:type="gramStart"/>
      <w:r w:rsidRPr="00EC4ACB">
        <w:rPr>
          <w:rFonts w:ascii="Garamond" w:hAnsi="Garamond" w:cs="Times New Roman"/>
          <w:sz w:val="10"/>
          <w:szCs w:val="10"/>
        </w:rPr>
        <w:t>truth which is so essential to the structure</w:t>
      </w:r>
      <w:proofErr w:type="gramEnd"/>
      <w:r w:rsidRPr="00EC4ACB">
        <w:rPr>
          <w:rFonts w:ascii="Garamond" w:hAnsi="Garamond" w:cs="Times New Roman"/>
          <w:sz w:val="10"/>
          <w:szCs w:val="10"/>
        </w:rPr>
        <w:t xml:space="preserve"> and functioning of our society.</w:t>
      </w:r>
      <w:r w:rsidRPr="00EC4ACB">
        <w:rPr>
          <w:rFonts w:ascii="Garamond" w:hAnsi="Garamond" w:cs="Times New Roman"/>
          <w:sz w:val="24"/>
        </w:rPr>
        <w:t xml:space="preserve">  </w:t>
      </w:r>
      <w:r w:rsidRPr="00EC4ACB">
        <w:rPr>
          <w:rFonts w:ascii="Garamond" w:hAnsi="Garamond" w:cs="Times New Roman"/>
          <w:b/>
          <w:sz w:val="24"/>
          <w:highlight w:val="cyan"/>
          <w:u w:val="single"/>
        </w:rPr>
        <w:t>There is a battle</w:t>
      </w:r>
      <w:r w:rsidRPr="00EC4ACB">
        <w:rPr>
          <w:rFonts w:ascii="Garamond" w:hAnsi="Garamond" w:cs="Times New Roman"/>
          <w:sz w:val="24"/>
          <w:highlight w:val="cyan"/>
        </w:rPr>
        <w:t xml:space="preserve"> </w:t>
      </w:r>
      <w:r w:rsidRPr="00EC4ACB">
        <w:rPr>
          <w:rFonts w:ascii="Garamond" w:hAnsi="Garamond" w:cs="Times New Roman"/>
          <w:sz w:val="10"/>
          <w:szCs w:val="10"/>
        </w:rPr>
        <w:t>‘for truth,’ or at least ‘</w:t>
      </w:r>
      <w:r w:rsidRPr="00EC4ACB">
        <w:rPr>
          <w:rFonts w:ascii="Garamond" w:hAnsi="Garamond" w:cs="Times New Roman"/>
          <w:b/>
          <w:sz w:val="24"/>
          <w:highlight w:val="cyan"/>
          <w:u w:val="single"/>
        </w:rPr>
        <w:t>around truth’</w:t>
      </w:r>
      <w:r w:rsidRPr="00EC4ACB">
        <w:rPr>
          <w:rFonts w:ascii="Garamond" w:hAnsi="Garamond" w:cs="Times New Roman"/>
          <w:sz w:val="24"/>
          <w:highlight w:val="cyan"/>
        </w:rPr>
        <w:t xml:space="preserve"> </w:t>
      </w:r>
      <w:r w:rsidRPr="00EC4ACB">
        <w:rPr>
          <w:rFonts w:ascii="Garamond" w:hAnsi="Garamond" w:cs="Times New Roman"/>
          <w:sz w:val="10"/>
          <w:szCs w:val="10"/>
        </w:rPr>
        <w:t>– it being understood once again that by truth I do not mean ‘the ensemble of truths which are to be discovered and accepted,’ but rather ‘the ensemble of rules according to which the true and false are separated and specific effects of power attached to the true’, it being understood also that it’s not a matter of a battle ‘on behalf’ of the truth, but of a battle about the status of truth</w:t>
      </w:r>
      <w:r w:rsidRPr="00EC4ACB">
        <w:rPr>
          <w:rFonts w:ascii="Garamond" w:hAnsi="Garamond" w:cs="Times New Roman"/>
          <w:b/>
          <w:sz w:val="24"/>
          <w:u w:val="single"/>
        </w:rPr>
        <w:t xml:space="preserve"> </w:t>
      </w:r>
      <w:r w:rsidRPr="00EC4ACB">
        <w:rPr>
          <w:rFonts w:ascii="Garamond" w:hAnsi="Garamond" w:cs="Times New Roman"/>
          <w:b/>
          <w:sz w:val="24"/>
          <w:highlight w:val="cyan"/>
          <w:u w:val="single"/>
        </w:rPr>
        <w:t>and the</w:t>
      </w:r>
      <w:r w:rsidRPr="00EC4ACB">
        <w:rPr>
          <w:rFonts w:ascii="Garamond" w:hAnsi="Garamond" w:cs="Times New Roman"/>
          <w:sz w:val="24"/>
          <w:highlight w:val="cyan"/>
        </w:rPr>
        <w:t xml:space="preserve"> </w:t>
      </w:r>
      <w:r w:rsidRPr="00EC4ACB">
        <w:rPr>
          <w:rFonts w:ascii="Garamond" w:hAnsi="Garamond" w:cs="Times New Roman"/>
          <w:sz w:val="10"/>
          <w:szCs w:val="10"/>
        </w:rPr>
        <w:t>economic and political</w:t>
      </w:r>
      <w:r w:rsidRPr="00EC4ACB">
        <w:rPr>
          <w:rFonts w:ascii="Garamond" w:hAnsi="Garamond" w:cs="Times New Roman"/>
          <w:sz w:val="24"/>
        </w:rPr>
        <w:t xml:space="preserve"> </w:t>
      </w:r>
      <w:r w:rsidRPr="00EC4ACB">
        <w:rPr>
          <w:rFonts w:ascii="Garamond" w:hAnsi="Garamond" w:cs="Times New Roman"/>
          <w:b/>
          <w:sz w:val="24"/>
          <w:highlight w:val="cyan"/>
          <w:u w:val="single"/>
        </w:rPr>
        <w:t>role it plays</w:t>
      </w:r>
      <w:r w:rsidRPr="00EC4ACB">
        <w:rPr>
          <w:rFonts w:ascii="Garamond" w:hAnsi="Garamond" w:cs="Times New Roman"/>
          <w:sz w:val="10"/>
          <w:szCs w:val="10"/>
        </w:rPr>
        <w:t>.  It is necessary to think of the political problems of intellectuals not in terms of ‘science’ and ‘ideology’, but in terms of ‘truth’ and ‘power’.  And thus the question of the professionalization of intellectuals and the division between intellectual and manual labour can be envisaged in a new way.  All this must seem very confused and uncertain.  Uncertain indeed, and what I am saying here is above all to be taken as a hypothesis. In order for it to be a little less confused, however, I would like to put forward a few ‘propositions’ – not firm assertions, but simply suggestions to be further tested and explained.</w:t>
      </w:r>
      <w:r w:rsidRPr="00EC4ACB">
        <w:rPr>
          <w:rFonts w:ascii="Garamond" w:hAnsi="Garamond" w:cs="Times New Roman"/>
          <w:sz w:val="24"/>
        </w:rPr>
        <w:t xml:space="preserve">  </w:t>
      </w:r>
      <w:r w:rsidRPr="00EC4ACB">
        <w:rPr>
          <w:rFonts w:ascii="Garamond" w:hAnsi="Garamond" w:cs="Times New Roman"/>
          <w:b/>
          <w:sz w:val="24"/>
          <w:u w:val="single"/>
        </w:rPr>
        <w:t>‘</w:t>
      </w:r>
      <w:r w:rsidRPr="00EC4ACB">
        <w:rPr>
          <w:rFonts w:ascii="Garamond" w:hAnsi="Garamond" w:cs="Times New Roman"/>
          <w:b/>
          <w:sz w:val="24"/>
          <w:highlight w:val="cyan"/>
          <w:u w:val="single"/>
        </w:rPr>
        <w:t>Truth’ is</w:t>
      </w:r>
      <w:r w:rsidRPr="00EC4ACB">
        <w:rPr>
          <w:rFonts w:ascii="Garamond" w:hAnsi="Garamond" w:cs="Times New Roman"/>
          <w:sz w:val="24"/>
          <w:highlight w:val="cyan"/>
        </w:rPr>
        <w:t xml:space="preserve"> </w:t>
      </w:r>
      <w:r w:rsidRPr="00EC4ACB">
        <w:rPr>
          <w:rFonts w:ascii="Garamond" w:hAnsi="Garamond" w:cs="Times New Roman"/>
          <w:sz w:val="10"/>
          <w:szCs w:val="10"/>
        </w:rPr>
        <w:t>to be understood as a system of ordered procedures for the production, regulation, distribution, circulation and operation of statements.  ‘Truth’ is</w:t>
      </w:r>
      <w:r w:rsidRPr="00EC4ACB">
        <w:rPr>
          <w:rFonts w:ascii="Garamond" w:hAnsi="Garamond" w:cs="Times New Roman"/>
          <w:sz w:val="24"/>
        </w:rPr>
        <w:t xml:space="preserve"> </w:t>
      </w:r>
      <w:r w:rsidRPr="00EC4ACB">
        <w:rPr>
          <w:rFonts w:ascii="Garamond" w:hAnsi="Garamond" w:cs="Times New Roman"/>
          <w:b/>
          <w:sz w:val="24"/>
          <w:highlight w:val="cyan"/>
          <w:u w:val="single"/>
        </w:rPr>
        <w:t>linked</w:t>
      </w:r>
      <w:r w:rsidRPr="00EC4ACB">
        <w:rPr>
          <w:rFonts w:ascii="Garamond" w:hAnsi="Garamond" w:cs="Times New Roman"/>
          <w:sz w:val="24"/>
          <w:highlight w:val="cyan"/>
        </w:rPr>
        <w:t xml:space="preserve"> </w:t>
      </w:r>
      <w:r w:rsidRPr="00EC4ACB">
        <w:rPr>
          <w:rFonts w:ascii="Garamond" w:hAnsi="Garamond" w:cs="Times New Roman"/>
          <w:sz w:val="10"/>
          <w:szCs w:val="10"/>
        </w:rPr>
        <w:t>in a circular relation</w:t>
      </w:r>
      <w:r w:rsidRPr="00EC4ACB">
        <w:rPr>
          <w:rFonts w:ascii="Garamond" w:hAnsi="Garamond" w:cs="Times New Roman"/>
          <w:sz w:val="24"/>
        </w:rPr>
        <w:t xml:space="preserve"> </w:t>
      </w:r>
      <w:r w:rsidRPr="00EC4ACB">
        <w:rPr>
          <w:rFonts w:ascii="Garamond" w:hAnsi="Garamond" w:cs="Times New Roman"/>
          <w:b/>
          <w:sz w:val="24"/>
          <w:highlight w:val="cyan"/>
          <w:u w:val="single"/>
        </w:rPr>
        <w:t>with</w:t>
      </w:r>
      <w:r w:rsidRPr="00EC4ACB">
        <w:rPr>
          <w:rFonts w:ascii="Garamond" w:hAnsi="Garamond" w:cs="Times New Roman"/>
          <w:sz w:val="24"/>
          <w:highlight w:val="cyan"/>
        </w:rPr>
        <w:t xml:space="preserve"> </w:t>
      </w:r>
      <w:r w:rsidRPr="00EC4ACB">
        <w:rPr>
          <w:rFonts w:ascii="Garamond" w:hAnsi="Garamond" w:cs="Times New Roman"/>
          <w:sz w:val="10"/>
          <w:szCs w:val="10"/>
        </w:rPr>
        <w:t>system of</w:t>
      </w:r>
      <w:r w:rsidRPr="00EC4ACB">
        <w:rPr>
          <w:rFonts w:ascii="Garamond" w:hAnsi="Garamond" w:cs="Times New Roman"/>
          <w:sz w:val="24"/>
        </w:rPr>
        <w:t xml:space="preserve"> </w:t>
      </w:r>
      <w:proofErr w:type="gramStart"/>
      <w:r w:rsidRPr="00EC4ACB">
        <w:rPr>
          <w:rFonts w:ascii="Garamond" w:hAnsi="Garamond" w:cs="Times New Roman"/>
          <w:b/>
          <w:sz w:val="24"/>
          <w:highlight w:val="cyan"/>
          <w:u w:val="single"/>
        </w:rPr>
        <w:t>powers which</w:t>
      </w:r>
      <w:proofErr w:type="gramEnd"/>
      <w:r w:rsidRPr="00EC4ACB">
        <w:rPr>
          <w:rFonts w:ascii="Garamond" w:hAnsi="Garamond" w:cs="Times New Roman"/>
          <w:sz w:val="24"/>
          <w:highlight w:val="cyan"/>
        </w:rPr>
        <w:t xml:space="preserve"> </w:t>
      </w:r>
      <w:r w:rsidRPr="00EC4ACB">
        <w:rPr>
          <w:rFonts w:ascii="Garamond" w:hAnsi="Garamond" w:cs="Times New Roman"/>
          <w:sz w:val="10"/>
          <w:szCs w:val="10"/>
        </w:rPr>
        <w:t>produces and</w:t>
      </w:r>
      <w:r w:rsidRPr="00EC4ACB">
        <w:rPr>
          <w:rFonts w:ascii="Garamond" w:hAnsi="Garamond" w:cs="Times New Roman"/>
          <w:sz w:val="24"/>
        </w:rPr>
        <w:t xml:space="preserve"> </w:t>
      </w:r>
      <w:r w:rsidRPr="00EC4ACB">
        <w:rPr>
          <w:rFonts w:ascii="Garamond" w:hAnsi="Garamond" w:cs="Times New Roman"/>
          <w:b/>
          <w:sz w:val="24"/>
          <w:highlight w:val="cyan"/>
          <w:u w:val="single"/>
        </w:rPr>
        <w:t>sustain</w:t>
      </w:r>
      <w:r w:rsidRPr="00EC4ACB">
        <w:rPr>
          <w:rFonts w:ascii="Garamond" w:hAnsi="Garamond" w:cs="Times New Roman"/>
          <w:sz w:val="24"/>
          <w:highlight w:val="cyan"/>
        </w:rPr>
        <w:t xml:space="preserve"> </w:t>
      </w:r>
      <w:r w:rsidRPr="00EC4ACB">
        <w:rPr>
          <w:rFonts w:ascii="Garamond" w:hAnsi="Garamond" w:cs="Times New Roman"/>
          <w:sz w:val="10"/>
          <w:szCs w:val="10"/>
        </w:rPr>
        <w:t>it, and to effects of power which it induces and which extend it.</w:t>
      </w:r>
      <w:r w:rsidRPr="00EC4ACB">
        <w:rPr>
          <w:rFonts w:ascii="Garamond" w:hAnsi="Garamond" w:cs="Times New Roman"/>
          <w:sz w:val="24"/>
        </w:rPr>
        <w:t xml:space="preserve">  </w:t>
      </w:r>
      <w:proofErr w:type="gramStart"/>
      <w:r w:rsidRPr="00EC4ACB">
        <w:rPr>
          <w:rFonts w:ascii="Garamond" w:hAnsi="Garamond" w:cs="Times New Roman"/>
          <w:b/>
          <w:sz w:val="24"/>
          <w:highlight w:val="cyan"/>
          <w:u w:val="single"/>
        </w:rPr>
        <w:t>A regime</w:t>
      </w:r>
      <w:r w:rsidRPr="00EC4ACB">
        <w:rPr>
          <w:rFonts w:ascii="Garamond" w:hAnsi="Garamond" w:cs="Times New Roman"/>
          <w:b/>
          <w:sz w:val="24"/>
          <w:u w:val="single"/>
        </w:rPr>
        <w:t xml:space="preserve"> </w:t>
      </w:r>
      <w:r w:rsidRPr="00EC4ACB">
        <w:rPr>
          <w:rFonts w:ascii="Garamond" w:hAnsi="Garamond" w:cs="Times New Roman"/>
          <w:sz w:val="10"/>
          <w:szCs w:val="10"/>
        </w:rPr>
        <w:t>of truth.</w:t>
      </w:r>
      <w:proofErr w:type="gramEnd"/>
      <w:r w:rsidRPr="00EC4ACB">
        <w:rPr>
          <w:rFonts w:ascii="Garamond" w:hAnsi="Garamond" w:cs="Times New Roman"/>
          <w:sz w:val="10"/>
          <w:szCs w:val="10"/>
        </w:rPr>
        <w:t xml:space="preserve">  This regime is not merely ideological or superstructural; it was a condition of the formation and development of capitalism.  And it’s this same regime</w:t>
      </w:r>
      <w:r w:rsidRPr="00EC4ACB">
        <w:rPr>
          <w:rFonts w:ascii="Garamond" w:hAnsi="Garamond" w:cs="Times New Roman"/>
          <w:sz w:val="24"/>
        </w:rPr>
        <w:t xml:space="preserve"> </w:t>
      </w:r>
      <w:r w:rsidRPr="00EC4ACB">
        <w:rPr>
          <w:rFonts w:ascii="Garamond" w:hAnsi="Garamond" w:cs="Times New Roman"/>
          <w:b/>
          <w:sz w:val="24"/>
          <w:highlight w:val="cyan"/>
          <w:u w:val="single"/>
        </w:rPr>
        <w:t xml:space="preserve">which [is], subject to </w:t>
      </w:r>
      <w:r w:rsidRPr="00EC4ACB">
        <w:rPr>
          <w:rFonts w:ascii="Garamond" w:hAnsi="Garamond" w:cs="Times New Roman"/>
          <w:sz w:val="10"/>
          <w:szCs w:val="10"/>
        </w:rPr>
        <w:t>certain</w:t>
      </w:r>
      <w:r w:rsidRPr="00EC4ACB">
        <w:rPr>
          <w:rFonts w:ascii="Garamond" w:hAnsi="Garamond" w:cs="Times New Roman"/>
          <w:b/>
          <w:sz w:val="24"/>
          <w:u w:val="single"/>
        </w:rPr>
        <w:t xml:space="preserve"> </w:t>
      </w:r>
      <w:r w:rsidRPr="00EC4ACB">
        <w:rPr>
          <w:rFonts w:ascii="Garamond" w:hAnsi="Garamond" w:cs="Times New Roman"/>
          <w:b/>
          <w:sz w:val="24"/>
          <w:highlight w:val="cyan"/>
          <w:u w:val="single"/>
        </w:rPr>
        <w:t>modifications</w:t>
      </w:r>
      <w:r w:rsidRPr="00EC4ACB">
        <w:rPr>
          <w:rFonts w:ascii="Garamond" w:hAnsi="Garamond" w:cs="Times New Roman"/>
          <w:sz w:val="24"/>
        </w:rPr>
        <w:t xml:space="preserve">, </w:t>
      </w:r>
      <w:r w:rsidRPr="00EC4ACB">
        <w:rPr>
          <w:rFonts w:ascii="Garamond" w:hAnsi="Garamond" w:cs="Times New Roman"/>
          <w:sz w:val="10"/>
          <w:szCs w:val="10"/>
        </w:rPr>
        <w:t xml:space="preserve">operates in the </w:t>
      </w:r>
      <w:proofErr w:type="gramStart"/>
      <w:r w:rsidRPr="00EC4ACB">
        <w:rPr>
          <w:rFonts w:ascii="Garamond" w:hAnsi="Garamond" w:cs="Times New Roman"/>
          <w:sz w:val="10"/>
          <w:szCs w:val="10"/>
        </w:rPr>
        <w:t>socialists</w:t>
      </w:r>
      <w:proofErr w:type="gramEnd"/>
      <w:r w:rsidRPr="00EC4ACB">
        <w:rPr>
          <w:rFonts w:ascii="Garamond" w:hAnsi="Garamond" w:cs="Times New Roman"/>
          <w:sz w:val="10"/>
          <w:szCs w:val="10"/>
        </w:rPr>
        <w:t xml:space="preserve"> countries (I leave open here the question of China, about which I know little).</w:t>
      </w:r>
      <w:r w:rsidRPr="00EC4ACB">
        <w:rPr>
          <w:rFonts w:ascii="Garamond" w:hAnsi="Garamond" w:cs="Times New Roman"/>
          <w:sz w:val="24"/>
        </w:rPr>
        <w:t xml:space="preserve">  </w:t>
      </w:r>
      <w:r w:rsidRPr="00E91467">
        <w:rPr>
          <w:rFonts w:ascii="Garamond" w:hAnsi="Garamond" w:cs="Times New Roman"/>
          <w:b/>
          <w:sz w:val="24"/>
          <w:highlight w:val="cyan"/>
          <w:u w:val="single"/>
        </w:rPr>
        <w:t>The</w:t>
      </w:r>
      <w:r w:rsidRPr="00E91467">
        <w:rPr>
          <w:rFonts w:ascii="Garamond" w:hAnsi="Garamond" w:cs="Times New Roman"/>
          <w:sz w:val="24"/>
          <w:highlight w:val="cyan"/>
        </w:rPr>
        <w:t xml:space="preserve"> </w:t>
      </w:r>
      <w:r w:rsidRPr="00E91467">
        <w:rPr>
          <w:rFonts w:ascii="Garamond" w:hAnsi="Garamond" w:cs="Times New Roman"/>
          <w:sz w:val="10"/>
          <w:szCs w:val="10"/>
        </w:rPr>
        <w:t>essential political problem for the</w:t>
      </w:r>
      <w:r w:rsidRPr="00EC4ACB">
        <w:rPr>
          <w:rFonts w:ascii="Garamond" w:hAnsi="Garamond" w:cs="Times New Roman"/>
          <w:sz w:val="24"/>
        </w:rPr>
        <w:t xml:space="preserve"> </w:t>
      </w:r>
      <w:r w:rsidRPr="00E91467">
        <w:rPr>
          <w:rFonts w:ascii="Garamond" w:hAnsi="Garamond" w:cs="Times New Roman"/>
          <w:b/>
          <w:sz w:val="24"/>
          <w:highlight w:val="cyan"/>
          <w:u w:val="single"/>
        </w:rPr>
        <w:t>intellectual</w:t>
      </w:r>
      <w:r w:rsidRPr="00E91467">
        <w:rPr>
          <w:rFonts w:ascii="Garamond" w:hAnsi="Garamond" w:cs="Times New Roman"/>
          <w:sz w:val="24"/>
          <w:highlight w:val="cyan"/>
          <w:u w:val="single"/>
        </w:rPr>
        <w:t xml:space="preserve"> </w:t>
      </w:r>
      <w:r w:rsidRPr="00E91467">
        <w:rPr>
          <w:rFonts w:ascii="Garamond" w:hAnsi="Garamond" w:cs="Times New Roman"/>
          <w:b/>
          <w:sz w:val="24"/>
          <w:highlight w:val="cyan"/>
          <w:u w:val="single"/>
        </w:rPr>
        <w:t>is not to criticize</w:t>
      </w:r>
      <w:r w:rsidRPr="00E91467">
        <w:rPr>
          <w:rFonts w:ascii="Garamond" w:hAnsi="Garamond" w:cs="Times New Roman"/>
          <w:sz w:val="24"/>
          <w:highlight w:val="cyan"/>
        </w:rPr>
        <w:t xml:space="preserve"> </w:t>
      </w:r>
      <w:r w:rsidRPr="00E91467">
        <w:rPr>
          <w:rFonts w:ascii="Garamond" w:hAnsi="Garamond" w:cs="Times New Roman"/>
          <w:sz w:val="10"/>
          <w:szCs w:val="10"/>
        </w:rPr>
        <w:t>the ideological contents supposedly linked to science, or</w:t>
      </w:r>
      <w:r w:rsidRPr="00EC4ACB">
        <w:rPr>
          <w:rFonts w:ascii="Garamond" w:hAnsi="Garamond" w:cs="Times New Roman"/>
          <w:sz w:val="24"/>
        </w:rPr>
        <w:t xml:space="preserve"> </w:t>
      </w:r>
      <w:r w:rsidRPr="00E91467">
        <w:rPr>
          <w:rFonts w:ascii="Garamond" w:hAnsi="Garamond" w:cs="Times New Roman"/>
          <w:b/>
          <w:sz w:val="24"/>
          <w:highlight w:val="cyan"/>
          <w:u w:val="single"/>
        </w:rPr>
        <w:t>to ensure that his own</w:t>
      </w:r>
      <w:r w:rsidRPr="00E91467">
        <w:rPr>
          <w:rFonts w:ascii="Garamond" w:hAnsi="Garamond" w:cs="Times New Roman"/>
          <w:sz w:val="24"/>
          <w:highlight w:val="cyan"/>
        </w:rPr>
        <w:t xml:space="preserve"> </w:t>
      </w:r>
      <w:r w:rsidRPr="00E91467">
        <w:rPr>
          <w:rFonts w:ascii="Garamond" w:hAnsi="Garamond" w:cs="Times New Roman"/>
          <w:sz w:val="10"/>
          <w:szCs w:val="10"/>
        </w:rPr>
        <w:t>scientific</w:t>
      </w:r>
      <w:r w:rsidRPr="00EC4ACB">
        <w:rPr>
          <w:rFonts w:ascii="Garamond" w:hAnsi="Garamond" w:cs="Times New Roman"/>
          <w:sz w:val="24"/>
        </w:rPr>
        <w:t xml:space="preserve"> </w:t>
      </w:r>
      <w:r w:rsidRPr="00E91467">
        <w:rPr>
          <w:rFonts w:ascii="Garamond" w:hAnsi="Garamond" w:cs="Times New Roman"/>
          <w:b/>
          <w:sz w:val="24"/>
          <w:highlight w:val="cyan"/>
          <w:u w:val="single"/>
        </w:rPr>
        <w:t xml:space="preserve">practice </w:t>
      </w:r>
      <w:r w:rsidRPr="00E91467">
        <w:rPr>
          <w:rFonts w:ascii="Garamond" w:hAnsi="Garamond" w:cs="Times New Roman"/>
          <w:sz w:val="10"/>
          <w:szCs w:val="10"/>
        </w:rPr>
        <w:t>is accompanied by a correct ideology,</w:t>
      </w:r>
      <w:r w:rsidRPr="00EC4ACB">
        <w:rPr>
          <w:rFonts w:ascii="Garamond" w:hAnsi="Garamond" w:cs="Times New Roman"/>
          <w:sz w:val="24"/>
        </w:rPr>
        <w:t xml:space="preserve"> </w:t>
      </w:r>
      <w:r w:rsidRPr="00E91467">
        <w:rPr>
          <w:rFonts w:ascii="Garamond" w:hAnsi="Garamond" w:cs="Times New Roman"/>
          <w:b/>
          <w:sz w:val="24"/>
          <w:highlight w:val="cyan"/>
          <w:u w:val="single"/>
        </w:rPr>
        <w:t>but</w:t>
      </w:r>
      <w:r w:rsidRPr="00E91467">
        <w:rPr>
          <w:rFonts w:ascii="Garamond" w:hAnsi="Garamond" w:cs="Times New Roman"/>
          <w:sz w:val="24"/>
          <w:highlight w:val="cyan"/>
          <w:u w:val="single"/>
        </w:rPr>
        <w:t xml:space="preserve"> </w:t>
      </w:r>
      <w:r w:rsidRPr="00E91467">
        <w:rPr>
          <w:rFonts w:ascii="Garamond" w:hAnsi="Garamond" w:cs="Times New Roman"/>
          <w:b/>
          <w:sz w:val="24"/>
          <w:highlight w:val="cyan"/>
          <w:u w:val="single"/>
        </w:rPr>
        <w:t>that of ascertaining the possibility of</w:t>
      </w:r>
      <w:r w:rsidRPr="00E91467">
        <w:rPr>
          <w:rFonts w:ascii="Garamond" w:hAnsi="Garamond" w:cs="Times New Roman"/>
          <w:sz w:val="24"/>
          <w:highlight w:val="cyan"/>
        </w:rPr>
        <w:t xml:space="preserve"> </w:t>
      </w:r>
      <w:r w:rsidRPr="00E91467">
        <w:rPr>
          <w:rFonts w:ascii="Garamond" w:hAnsi="Garamond" w:cs="Times New Roman"/>
          <w:sz w:val="10"/>
          <w:szCs w:val="10"/>
        </w:rPr>
        <w:t>constitution a</w:t>
      </w:r>
      <w:r w:rsidRPr="00EC4ACB">
        <w:rPr>
          <w:rFonts w:ascii="Garamond" w:hAnsi="Garamond" w:cs="Times New Roman"/>
          <w:sz w:val="24"/>
        </w:rPr>
        <w:t xml:space="preserve"> </w:t>
      </w:r>
      <w:r w:rsidRPr="00E91467">
        <w:rPr>
          <w:rFonts w:ascii="Garamond" w:hAnsi="Garamond" w:cs="Times New Roman"/>
          <w:b/>
          <w:sz w:val="24"/>
          <w:highlight w:val="cyan"/>
          <w:u w:val="single"/>
        </w:rPr>
        <w:t>new</w:t>
      </w:r>
      <w:r w:rsidRPr="00E91467">
        <w:rPr>
          <w:rFonts w:ascii="Garamond" w:hAnsi="Garamond" w:cs="Times New Roman"/>
          <w:sz w:val="24"/>
          <w:highlight w:val="cyan"/>
        </w:rPr>
        <w:t xml:space="preserve"> </w:t>
      </w:r>
      <w:r w:rsidRPr="00E91467">
        <w:rPr>
          <w:rFonts w:ascii="Garamond" w:hAnsi="Garamond" w:cs="Times New Roman"/>
          <w:sz w:val="10"/>
          <w:szCs w:val="10"/>
        </w:rPr>
        <w:t>politics of</w:t>
      </w:r>
      <w:r w:rsidRPr="00EC4ACB">
        <w:rPr>
          <w:rFonts w:ascii="Garamond" w:hAnsi="Garamond" w:cs="Times New Roman"/>
          <w:sz w:val="24"/>
        </w:rPr>
        <w:t xml:space="preserve"> </w:t>
      </w:r>
      <w:r w:rsidRPr="00E91467">
        <w:rPr>
          <w:rFonts w:ascii="Garamond" w:hAnsi="Garamond" w:cs="Times New Roman"/>
          <w:b/>
          <w:sz w:val="24"/>
          <w:highlight w:val="cyan"/>
          <w:u w:val="single"/>
        </w:rPr>
        <w:t xml:space="preserve">truth.  The problem is </w:t>
      </w:r>
      <w:r w:rsidRPr="00E91467">
        <w:rPr>
          <w:rFonts w:ascii="Garamond" w:hAnsi="Garamond" w:cs="Times New Roman"/>
          <w:sz w:val="10"/>
          <w:szCs w:val="10"/>
        </w:rPr>
        <w:t xml:space="preserve">not changing people’s </w:t>
      </w:r>
      <w:proofErr w:type="gramStart"/>
      <w:r w:rsidRPr="00E91467">
        <w:rPr>
          <w:rFonts w:ascii="Garamond" w:hAnsi="Garamond" w:cs="Times New Roman"/>
          <w:sz w:val="10"/>
          <w:szCs w:val="10"/>
        </w:rPr>
        <w:t>consciousness’s</w:t>
      </w:r>
      <w:proofErr w:type="gramEnd"/>
      <w:r w:rsidRPr="00E91467">
        <w:rPr>
          <w:rFonts w:ascii="Garamond" w:hAnsi="Garamond" w:cs="Times New Roman"/>
          <w:sz w:val="10"/>
          <w:szCs w:val="10"/>
        </w:rPr>
        <w:t xml:space="preserve"> – or what’s in their heads – but</w:t>
      </w:r>
      <w:r w:rsidRPr="00EC4ACB">
        <w:rPr>
          <w:rFonts w:ascii="Garamond" w:hAnsi="Garamond" w:cs="Times New Roman"/>
          <w:b/>
          <w:sz w:val="24"/>
          <w:u w:val="single"/>
        </w:rPr>
        <w:t xml:space="preserve"> </w:t>
      </w:r>
      <w:r w:rsidRPr="00E91467">
        <w:rPr>
          <w:rFonts w:ascii="Garamond" w:hAnsi="Garamond" w:cs="Times New Roman"/>
          <w:b/>
          <w:sz w:val="24"/>
          <w:highlight w:val="cyan"/>
          <w:u w:val="single"/>
        </w:rPr>
        <w:t>the</w:t>
      </w:r>
      <w:r w:rsidRPr="00E91467">
        <w:rPr>
          <w:rFonts w:ascii="Garamond" w:hAnsi="Garamond" w:cs="Times New Roman"/>
          <w:sz w:val="24"/>
          <w:highlight w:val="cyan"/>
        </w:rPr>
        <w:t xml:space="preserve"> </w:t>
      </w:r>
      <w:r w:rsidRPr="00E91467">
        <w:rPr>
          <w:rFonts w:ascii="Garamond" w:hAnsi="Garamond" w:cs="Times New Roman"/>
          <w:sz w:val="10"/>
          <w:szCs w:val="10"/>
        </w:rPr>
        <w:t>political, economic, institutional regime of the</w:t>
      </w:r>
      <w:r w:rsidRPr="00EC4ACB">
        <w:rPr>
          <w:rFonts w:ascii="Garamond" w:hAnsi="Garamond" w:cs="Times New Roman"/>
          <w:b/>
          <w:sz w:val="24"/>
          <w:u w:val="single"/>
        </w:rPr>
        <w:t xml:space="preserve"> </w:t>
      </w:r>
      <w:r w:rsidRPr="00E91467">
        <w:rPr>
          <w:rFonts w:ascii="Garamond" w:hAnsi="Garamond" w:cs="Times New Roman"/>
          <w:b/>
          <w:sz w:val="24"/>
          <w:highlight w:val="cyan"/>
          <w:u w:val="single"/>
        </w:rPr>
        <w:t>production of truth</w:t>
      </w:r>
      <w:r w:rsidRPr="00E91467">
        <w:rPr>
          <w:rFonts w:ascii="Garamond" w:hAnsi="Garamond" w:cs="Times New Roman"/>
          <w:sz w:val="24"/>
          <w:highlight w:val="cyan"/>
          <w:u w:val="single"/>
        </w:rPr>
        <w:t xml:space="preserve">.  </w:t>
      </w:r>
      <w:r w:rsidRPr="00E91467">
        <w:rPr>
          <w:rFonts w:ascii="Garamond" w:hAnsi="Garamond" w:cs="Times New Roman"/>
          <w:b/>
          <w:sz w:val="24"/>
          <w:highlight w:val="cyan"/>
          <w:u w:val="single"/>
        </w:rPr>
        <w:t>It’s</w:t>
      </w:r>
      <w:r w:rsidRPr="00E91467">
        <w:rPr>
          <w:rFonts w:ascii="Garamond" w:hAnsi="Garamond" w:cs="Times New Roman"/>
          <w:sz w:val="24"/>
          <w:highlight w:val="cyan"/>
        </w:rPr>
        <w:t xml:space="preserve"> </w:t>
      </w:r>
      <w:r w:rsidRPr="00E91467">
        <w:rPr>
          <w:rFonts w:ascii="Garamond" w:hAnsi="Garamond" w:cs="Times New Roman"/>
          <w:sz w:val="10"/>
          <w:szCs w:val="10"/>
        </w:rPr>
        <w:t>not</w:t>
      </w:r>
      <w:r w:rsidRPr="00EC4ACB">
        <w:rPr>
          <w:rFonts w:ascii="Garamond" w:hAnsi="Garamond" w:cs="Times New Roman"/>
          <w:sz w:val="24"/>
        </w:rPr>
        <w:t xml:space="preserve"> </w:t>
      </w:r>
      <w:r w:rsidRPr="00E91467">
        <w:rPr>
          <w:rFonts w:ascii="Garamond" w:hAnsi="Garamond" w:cs="Times New Roman"/>
          <w:b/>
          <w:sz w:val="24"/>
          <w:highlight w:val="cyan"/>
          <w:u w:val="single"/>
        </w:rPr>
        <w:t>a matter</w:t>
      </w:r>
      <w:r w:rsidRPr="00E91467">
        <w:rPr>
          <w:rFonts w:ascii="Garamond" w:hAnsi="Garamond" w:cs="Times New Roman"/>
          <w:sz w:val="24"/>
          <w:highlight w:val="cyan"/>
        </w:rPr>
        <w:t xml:space="preserve"> </w:t>
      </w:r>
      <w:r w:rsidRPr="00E91467">
        <w:rPr>
          <w:rFonts w:ascii="Garamond" w:hAnsi="Garamond" w:cs="Times New Roman"/>
          <w:sz w:val="10"/>
          <w:szCs w:val="10"/>
        </w:rPr>
        <w:t>of emancipating truth from every system of power (which would be a chimera, for truth is already power) but</w:t>
      </w:r>
      <w:r w:rsidRPr="00EC4ACB">
        <w:rPr>
          <w:rFonts w:ascii="Garamond" w:hAnsi="Garamond" w:cs="Times New Roman"/>
          <w:sz w:val="24"/>
        </w:rPr>
        <w:t xml:space="preserve"> </w:t>
      </w:r>
      <w:r w:rsidRPr="00E91467">
        <w:rPr>
          <w:rFonts w:ascii="Garamond" w:hAnsi="Garamond" w:cs="Times New Roman"/>
          <w:b/>
          <w:sz w:val="24"/>
          <w:highlight w:val="cyan"/>
          <w:u w:val="single"/>
        </w:rPr>
        <w:t>of detaching the power of truth from</w:t>
      </w:r>
      <w:r w:rsidRPr="00E91467">
        <w:rPr>
          <w:rFonts w:ascii="Garamond" w:hAnsi="Garamond" w:cs="Times New Roman"/>
          <w:sz w:val="24"/>
          <w:highlight w:val="cyan"/>
        </w:rPr>
        <w:t xml:space="preserve"> </w:t>
      </w:r>
      <w:r w:rsidRPr="00E91467">
        <w:rPr>
          <w:rFonts w:ascii="Garamond" w:hAnsi="Garamond" w:cs="Times New Roman"/>
          <w:sz w:val="10"/>
          <w:szCs w:val="10"/>
        </w:rPr>
        <w:t>the forms of</w:t>
      </w:r>
      <w:r w:rsidRPr="00EC4ACB">
        <w:rPr>
          <w:rFonts w:ascii="Garamond" w:hAnsi="Garamond" w:cs="Times New Roman"/>
          <w:sz w:val="24"/>
        </w:rPr>
        <w:t xml:space="preserve"> </w:t>
      </w:r>
      <w:r w:rsidRPr="00E91467">
        <w:rPr>
          <w:rFonts w:ascii="Garamond" w:hAnsi="Garamond" w:cs="Times New Roman"/>
          <w:b/>
          <w:sz w:val="24"/>
          <w:highlight w:val="cyan"/>
          <w:u w:val="single"/>
        </w:rPr>
        <w:t>hegemony</w:t>
      </w:r>
      <w:r w:rsidRPr="00E91467">
        <w:rPr>
          <w:rFonts w:ascii="Garamond" w:hAnsi="Garamond" w:cs="Times New Roman"/>
          <w:sz w:val="10"/>
          <w:szCs w:val="10"/>
        </w:rPr>
        <w:t xml:space="preserve">, social economic and cultural, within which it operates at the present time.  </w:t>
      </w:r>
    </w:p>
    <w:p w14:paraId="69A67377" w14:textId="77777777" w:rsidR="00C64578" w:rsidRPr="00C64578" w:rsidRDefault="00C64578" w:rsidP="0027499C">
      <w:pPr>
        <w:spacing w:line="360" w:lineRule="auto"/>
        <w:rPr>
          <w:rFonts w:ascii="Garamond" w:hAnsi="Garamond" w:cs="Times New Roman"/>
          <w:sz w:val="10"/>
          <w:szCs w:val="10"/>
        </w:rPr>
      </w:pPr>
    </w:p>
    <w:p w14:paraId="6C45770C" w14:textId="531253EF" w:rsidR="000B4B07" w:rsidRDefault="005575F4" w:rsidP="005575F4">
      <w:pPr>
        <w:spacing w:line="360" w:lineRule="auto"/>
        <w:jc w:val="both"/>
        <w:rPr>
          <w:rFonts w:ascii="Garamond" w:hAnsi="Garamond" w:cs="Times New Roman"/>
          <w:sz w:val="24"/>
        </w:rPr>
      </w:pPr>
      <w:r>
        <w:rPr>
          <w:rFonts w:ascii="Garamond" w:hAnsi="Garamond" w:cs="Times New Roman"/>
          <w:sz w:val="24"/>
        </w:rPr>
        <w:t xml:space="preserve">Foucault explains that the intellectual has the obligation to ascertain the possibility of new truth since the intellectual is the agent that is specifically linked to the function of truth and the role it plays.  This also implies that education is always more important than fairness </w:t>
      </w:r>
      <w:r w:rsidR="00C15417">
        <w:rPr>
          <w:rFonts w:ascii="Garamond" w:hAnsi="Garamond" w:cs="Times New Roman"/>
          <w:sz w:val="24"/>
        </w:rPr>
        <w:t>since</w:t>
      </w:r>
      <w:r>
        <w:rPr>
          <w:rFonts w:ascii="Garamond" w:hAnsi="Garamond" w:cs="Times New Roman"/>
          <w:sz w:val="24"/>
        </w:rPr>
        <w:t xml:space="preserve"> </w:t>
      </w:r>
      <w:r w:rsidR="00C15417">
        <w:rPr>
          <w:rFonts w:ascii="Garamond" w:hAnsi="Garamond" w:cs="Times New Roman"/>
          <w:sz w:val="24"/>
        </w:rPr>
        <w:t xml:space="preserve">such axiomatic principles are meaningless and powerless until they are first critiqued and reterritorialized.  </w:t>
      </w:r>
    </w:p>
    <w:p w14:paraId="3FF4ED56" w14:textId="181C20C4" w:rsidR="000B4B07" w:rsidRPr="00D80195" w:rsidRDefault="00C15417" w:rsidP="00C15417">
      <w:pPr>
        <w:spacing w:line="360" w:lineRule="auto"/>
        <w:jc w:val="both"/>
        <w:rPr>
          <w:rFonts w:ascii="Garamond" w:hAnsi="Garamond" w:cs="Times New Roman"/>
          <w:sz w:val="24"/>
        </w:rPr>
      </w:pPr>
      <w:r>
        <w:rPr>
          <w:rFonts w:ascii="Garamond" w:hAnsi="Garamond" w:cs="Times New Roman"/>
          <w:sz w:val="24"/>
        </w:rPr>
        <w:t xml:space="preserve">This is especially true in the context of a critical education, which has the role of underpinning totalizing judgments, such as fairness.  Such judgments undermine thought and normative argumentation entirely because it is only through a combat of judgment that our thought gains meaning and purpose.  </w:t>
      </w:r>
      <w:r>
        <w:rPr>
          <w:rFonts w:ascii="Garamond" w:hAnsi="Garamond" w:cs="Times New Roman"/>
          <w:b/>
          <w:sz w:val="24"/>
        </w:rPr>
        <w:t xml:space="preserve">Deleuze </w:t>
      </w:r>
      <w:r>
        <w:rPr>
          <w:rFonts w:ascii="Garamond" w:hAnsi="Garamond" w:cs="Times New Roman"/>
          <w:sz w:val="24"/>
        </w:rPr>
        <w:t xml:space="preserve">explains,  </w:t>
      </w:r>
    </w:p>
    <w:p w14:paraId="1BF9F394" w14:textId="77777777" w:rsidR="00D80195" w:rsidRPr="001C5100" w:rsidRDefault="00D80195" w:rsidP="0027499C">
      <w:pPr>
        <w:spacing w:line="360" w:lineRule="auto"/>
        <w:rPr>
          <w:rFonts w:ascii="Garamond" w:hAnsi="Garamond" w:cs="Times New Roman"/>
          <w:sz w:val="10"/>
          <w:szCs w:val="10"/>
        </w:rPr>
      </w:pPr>
    </w:p>
    <w:p w14:paraId="68D06173" w14:textId="77777777" w:rsidR="001C5100" w:rsidRPr="00013B5B" w:rsidRDefault="001C5100" w:rsidP="001C5100">
      <w:pPr>
        <w:spacing w:line="360" w:lineRule="auto"/>
        <w:jc w:val="both"/>
        <w:rPr>
          <w:rFonts w:ascii="Garamond" w:hAnsi="Garamond" w:cs="Times New Roman"/>
          <w:sz w:val="10"/>
          <w:szCs w:val="10"/>
        </w:rPr>
      </w:pPr>
      <w:r w:rsidRPr="002F07E0">
        <w:rPr>
          <w:rFonts w:ascii="Garamond" w:hAnsi="Garamond" w:cs="Times New Roman"/>
          <w:sz w:val="10"/>
          <w:szCs w:val="10"/>
        </w:rPr>
        <w:t>Combat is not a judgment of God, but the way to have done with God and with judgment.</w:t>
      </w:r>
      <w:r w:rsidRPr="00907464">
        <w:rPr>
          <w:rFonts w:ascii="Garamond" w:hAnsi="Garamond" w:cs="Times New Roman"/>
          <w:sz w:val="24"/>
        </w:rPr>
        <w:t xml:space="preserve">  </w:t>
      </w:r>
      <w:r w:rsidRPr="00907464">
        <w:rPr>
          <w:rFonts w:ascii="Garamond" w:hAnsi="Garamond" w:cs="Times New Roman"/>
          <w:b/>
          <w:sz w:val="24"/>
          <w:highlight w:val="cyan"/>
          <w:u w:val="single"/>
        </w:rPr>
        <w:t>No one develops through</w:t>
      </w:r>
      <w:r w:rsidRPr="00907464">
        <w:rPr>
          <w:rFonts w:ascii="Garamond" w:hAnsi="Garamond" w:cs="Times New Roman"/>
          <w:sz w:val="24"/>
          <w:highlight w:val="cyan"/>
          <w:u w:val="single"/>
        </w:rPr>
        <w:t xml:space="preserve"> </w:t>
      </w:r>
      <w:r w:rsidRPr="00907464">
        <w:rPr>
          <w:rFonts w:ascii="Garamond" w:hAnsi="Garamond" w:cs="Times New Roman"/>
          <w:b/>
          <w:sz w:val="24"/>
          <w:highlight w:val="cyan"/>
          <w:u w:val="single"/>
        </w:rPr>
        <w:t>judgment, but through a combat that implies no judgment</w:t>
      </w:r>
      <w:r w:rsidRPr="00907464">
        <w:rPr>
          <w:rFonts w:ascii="Garamond" w:hAnsi="Garamond" w:cs="Times New Roman"/>
          <w:sz w:val="24"/>
        </w:rPr>
        <w:t xml:space="preserve">.  </w:t>
      </w:r>
      <w:r w:rsidRPr="002F07E0">
        <w:rPr>
          <w:rFonts w:ascii="Garamond" w:hAnsi="Garamond" w:cs="Times New Roman"/>
          <w:sz w:val="10"/>
          <w:szCs w:val="10"/>
        </w:rPr>
        <w:t>Existence and judgment seem to be opposed on five points: cruelty versus infinite torture, sleep or intoxication versus the dream, vitality versus organization, the will to power versus a will to dominate, combat versus war.  What disturbed us was that in renouncing judgment we had the impression of depriving ourselves of any means of distinguishing between existing beings, between modes of existence, as if everything were now of equal value.  But is it not rather</w:t>
      </w:r>
      <w:r w:rsidRPr="00907464">
        <w:rPr>
          <w:rFonts w:ascii="Garamond" w:hAnsi="Garamond" w:cs="Times New Roman"/>
          <w:sz w:val="24"/>
        </w:rPr>
        <w:t xml:space="preserve"> </w:t>
      </w:r>
      <w:r w:rsidRPr="002F07E0">
        <w:rPr>
          <w:rFonts w:ascii="Garamond" w:hAnsi="Garamond" w:cs="Times New Roman"/>
          <w:b/>
          <w:sz w:val="24"/>
          <w:highlight w:val="cyan"/>
          <w:u w:val="single"/>
        </w:rPr>
        <w:t>[</w:t>
      </w:r>
      <w:proofErr w:type="gramStart"/>
      <w:r w:rsidRPr="002F07E0">
        <w:rPr>
          <w:rFonts w:ascii="Garamond" w:hAnsi="Garamond" w:cs="Times New Roman"/>
          <w:b/>
          <w:sz w:val="24"/>
          <w:highlight w:val="cyan"/>
          <w:u w:val="single"/>
        </w:rPr>
        <w:t>J]udgment</w:t>
      </w:r>
      <w:proofErr w:type="gramEnd"/>
      <w:r w:rsidRPr="002F07E0">
        <w:rPr>
          <w:rFonts w:ascii="Garamond" w:hAnsi="Garamond" w:cs="Times New Roman"/>
          <w:sz w:val="24"/>
          <w:highlight w:val="cyan"/>
        </w:rPr>
        <w:t xml:space="preserve"> </w:t>
      </w:r>
      <w:r w:rsidRPr="002F07E0">
        <w:rPr>
          <w:rFonts w:ascii="Garamond" w:hAnsi="Garamond" w:cs="Times New Roman"/>
          <w:sz w:val="10"/>
          <w:szCs w:val="10"/>
        </w:rPr>
        <w:t>that</w:t>
      </w:r>
      <w:r w:rsidRPr="00907464">
        <w:rPr>
          <w:rFonts w:ascii="Garamond" w:hAnsi="Garamond" w:cs="Times New Roman"/>
          <w:sz w:val="24"/>
        </w:rPr>
        <w:t xml:space="preserve"> </w:t>
      </w:r>
      <w:r w:rsidRPr="002F07E0">
        <w:rPr>
          <w:rFonts w:ascii="Garamond" w:hAnsi="Garamond" w:cs="Times New Roman"/>
          <w:b/>
          <w:sz w:val="24"/>
          <w:highlight w:val="cyan"/>
          <w:u w:val="single"/>
        </w:rPr>
        <w:t>presupposes preexisting criteria</w:t>
      </w:r>
      <w:r w:rsidRPr="002F07E0">
        <w:rPr>
          <w:rFonts w:ascii="Garamond" w:hAnsi="Garamond" w:cs="Times New Roman"/>
          <w:sz w:val="24"/>
          <w:highlight w:val="cyan"/>
        </w:rPr>
        <w:t xml:space="preserve"> </w:t>
      </w:r>
      <w:r w:rsidRPr="002F07E0">
        <w:rPr>
          <w:rFonts w:ascii="Garamond" w:hAnsi="Garamond" w:cs="Times New Roman"/>
          <w:sz w:val="10"/>
          <w:szCs w:val="10"/>
        </w:rPr>
        <w:t>(higher values), criteria that preexist for all time (to the infinity of time),</w:t>
      </w:r>
      <w:r w:rsidRPr="00907464">
        <w:rPr>
          <w:rFonts w:ascii="Garamond" w:hAnsi="Garamond" w:cs="Times New Roman"/>
          <w:sz w:val="24"/>
        </w:rPr>
        <w:t xml:space="preserve"> </w:t>
      </w:r>
      <w:r w:rsidRPr="002F07E0">
        <w:rPr>
          <w:rFonts w:ascii="Garamond" w:hAnsi="Garamond" w:cs="Times New Roman"/>
          <w:b/>
          <w:sz w:val="24"/>
          <w:highlight w:val="cyan"/>
          <w:u w:val="single"/>
        </w:rPr>
        <w:t>so</w:t>
      </w:r>
      <w:r w:rsidRPr="002F07E0">
        <w:rPr>
          <w:rFonts w:ascii="Garamond" w:hAnsi="Garamond" w:cs="Times New Roman"/>
          <w:sz w:val="24"/>
          <w:highlight w:val="cyan"/>
          <w:u w:val="single"/>
        </w:rPr>
        <w:t xml:space="preserve"> </w:t>
      </w:r>
      <w:r w:rsidRPr="002F07E0">
        <w:rPr>
          <w:rFonts w:ascii="Garamond" w:hAnsi="Garamond" w:cs="Times New Roman"/>
          <w:b/>
          <w:sz w:val="24"/>
          <w:highlight w:val="cyan"/>
          <w:u w:val="single"/>
        </w:rPr>
        <w:t>that it can neither apprehend what is new</w:t>
      </w:r>
      <w:r w:rsidRPr="00907464">
        <w:rPr>
          <w:rFonts w:ascii="Garamond" w:hAnsi="Garamond" w:cs="Times New Roman"/>
          <w:b/>
          <w:sz w:val="24"/>
          <w:u w:val="single"/>
        </w:rPr>
        <w:t xml:space="preserve"> </w:t>
      </w:r>
      <w:r w:rsidRPr="002F07E0">
        <w:rPr>
          <w:rFonts w:ascii="Garamond" w:hAnsi="Garamond" w:cs="Times New Roman"/>
          <w:sz w:val="10"/>
          <w:szCs w:val="10"/>
        </w:rPr>
        <w:t>in an existing being,</w:t>
      </w:r>
      <w:r w:rsidRPr="00907464">
        <w:rPr>
          <w:rFonts w:ascii="Garamond" w:hAnsi="Garamond" w:cs="Times New Roman"/>
          <w:sz w:val="24"/>
        </w:rPr>
        <w:t xml:space="preserve"> </w:t>
      </w:r>
      <w:r w:rsidRPr="002F07E0">
        <w:rPr>
          <w:rFonts w:ascii="Garamond" w:hAnsi="Garamond" w:cs="Times New Roman"/>
          <w:b/>
          <w:sz w:val="24"/>
          <w:highlight w:val="cyan"/>
          <w:u w:val="single"/>
        </w:rPr>
        <w:t>nor</w:t>
      </w:r>
      <w:r w:rsidRPr="002F07E0">
        <w:rPr>
          <w:rFonts w:ascii="Garamond" w:hAnsi="Garamond" w:cs="Times New Roman"/>
          <w:sz w:val="24"/>
          <w:highlight w:val="cyan"/>
        </w:rPr>
        <w:t xml:space="preserve"> </w:t>
      </w:r>
      <w:r w:rsidRPr="002F07E0">
        <w:rPr>
          <w:rFonts w:ascii="Garamond" w:hAnsi="Garamond" w:cs="Times New Roman"/>
          <w:sz w:val="10"/>
          <w:szCs w:val="10"/>
        </w:rPr>
        <w:t>even</w:t>
      </w:r>
      <w:r w:rsidRPr="00907464">
        <w:rPr>
          <w:rFonts w:ascii="Garamond" w:hAnsi="Garamond" w:cs="Times New Roman"/>
          <w:sz w:val="24"/>
        </w:rPr>
        <w:t xml:space="preserve"> </w:t>
      </w:r>
      <w:r w:rsidRPr="002F07E0">
        <w:rPr>
          <w:rFonts w:ascii="Garamond" w:hAnsi="Garamond" w:cs="Times New Roman"/>
          <w:b/>
          <w:sz w:val="24"/>
          <w:highlight w:val="cyan"/>
          <w:u w:val="single"/>
        </w:rPr>
        <w:t>sense</w:t>
      </w:r>
      <w:r w:rsidRPr="002F07E0">
        <w:rPr>
          <w:rFonts w:ascii="Garamond" w:hAnsi="Garamond" w:cs="Times New Roman"/>
          <w:sz w:val="24"/>
          <w:highlight w:val="cyan"/>
          <w:u w:val="single"/>
        </w:rPr>
        <w:t xml:space="preserve"> </w:t>
      </w:r>
      <w:r w:rsidRPr="002F07E0">
        <w:rPr>
          <w:rFonts w:ascii="Garamond" w:hAnsi="Garamond" w:cs="Times New Roman"/>
          <w:b/>
          <w:sz w:val="24"/>
          <w:highlight w:val="cyan"/>
          <w:u w:val="single"/>
        </w:rPr>
        <w:t>the creation of a mode of existence?</w:t>
      </w:r>
      <w:r w:rsidRPr="002F07E0">
        <w:rPr>
          <w:rFonts w:ascii="Garamond" w:hAnsi="Garamond" w:cs="Times New Roman"/>
          <w:sz w:val="24"/>
          <w:highlight w:val="cyan"/>
        </w:rPr>
        <w:t xml:space="preserve">  </w:t>
      </w:r>
      <w:r w:rsidRPr="002F07E0">
        <w:rPr>
          <w:rFonts w:ascii="Garamond" w:hAnsi="Garamond" w:cs="Times New Roman"/>
          <w:sz w:val="10"/>
          <w:szCs w:val="10"/>
        </w:rPr>
        <w:t>Such a mode is created vitally, through combat, in the insomnia of sleep, and not without a certain cruelty toward itself: nothing of all this is the result of judgment.</w:t>
      </w:r>
      <w:r w:rsidRPr="00907464">
        <w:rPr>
          <w:rFonts w:ascii="Garamond" w:hAnsi="Garamond" w:cs="Times New Roman"/>
          <w:sz w:val="24"/>
        </w:rPr>
        <w:t xml:space="preserve">  </w:t>
      </w:r>
      <w:r w:rsidRPr="002F07E0">
        <w:rPr>
          <w:rFonts w:ascii="Garamond" w:hAnsi="Garamond" w:cs="Times New Roman"/>
          <w:b/>
          <w:sz w:val="24"/>
          <w:highlight w:val="cyan"/>
          <w:u w:val="single"/>
        </w:rPr>
        <w:t>Judgment prevents the emergence of any new modes of existence.  For</w:t>
      </w:r>
      <w:r w:rsidRPr="002F07E0">
        <w:rPr>
          <w:rFonts w:ascii="Garamond" w:hAnsi="Garamond" w:cs="Times New Roman"/>
          <w:sz w:val="24"/>
          <w:highlight w:val="cyan"/>
        </w:rPr>
        <w:t xml:space="preserve"> </w:t>
      </w:r>
      <w:r w:rsidRPr="002F07E0">
        <w:rPr>
          <w:rFonts w:ascii="Garamond" w:hAnsi="Garamond" w:cs="Times New Roman"/>
          <w:sz w:val="10"/>
          <w:szCs w:val="10"/>
        </w:rPr>
        <w:t>the latter</w:t>
      </w:r>
      <w:r w:rsidRPr="00907464">
        <w:rPr>
          <w:rFonts w:ascii="Garamond" w:hAnsi="Garamond" w:cs="Times New Roman"/>
          <w:sz w:val="24"/>
        </w:rPr>
        <w:t xml:space="preserve"> </w:t>
      </w:r>
      <w:r w:rsidRPr="002F07E0">
        <w:rPr>
          <w:rFonts w:ascii="Garamond" w:hAnsi="Garamond" w:cs="Times New Roman"/>
          <w:b/>
          <w:sz w:val="24"/>
          <w:highlight w:val="cyan"/>
          <w:u w:val="single"/>
        </w:rPr>
        <w:t>creates itself through its own forces</w:t>
      </w:r>
      <w:r w:rsidRPr="002F07E0">
        <w:rPr>
          <w:rFonts w:ascii="Garamond" w:hAnsi="Garamond" w:cs="Times New Roman"/>
          <w:sz w:val="10"/>
          <w:szCs w:val="10"/>
        </w:rPr>
        <w:t>, that is, through the forces it is able to harness,</w:t>
      </w:r>
      <w:r w:rsidRPr="00907464">
        <w:rPr>
          <w:rFonts w:ascii="Garamond" w:hAnsi="Garamond" w:cs="Times New Roman"/>
          <w:sz w:val="24"/>
        </w:rPr>
        <w:t xml:space="preserve"> </w:t>
      </w:r>
      <w:r w:rsidRPr="002F07E0">
        <w:rPr>
          <w:rFonts w:ascii="Garamond" w:hAnsi="Garamond" w:cs="Times New Roman"/>
          <w:b/>
          <w:sz w:val="24"/>
          <w:highlight w:val="cyan"/>
          <w:u w:val="single"/>
        </w:rPr>
        <w:t>and is valid in and of itself</w:t>
      </w:r>
      <w:r w:rsidRPr="00907464">
        <w:rPr>
          <w:rFonts w:ascii="Garamond" w:hAnsi="Garamond" w:cs="Times New Roman"/>
          <w:b/>
          <w:sz w:val="24"/>
          <w:u w:val="single"/>
        </w:rPr>
        <w:t xml:space="preserve"> </w:t>
      </w:r>
      <w:r w:rsidRPr="002F07E0">
        <w:rPr>
          <w:rFonts w:ascii="Garamond" w:hAnsi="Garamond" w:cs="Times New Roman"/>
          <w:sz w:val="10"/>
          <w:szCs w:val="10"/>
        </w:rPr>
        <w:t>inasmuch as it brings the new combination into existence.  Herein, perhaps, lies the secret: to bring into existence and not to judge.  If</w:t>
      </w:r>
      <w:r w:rsidRPr="00907464">
        <w:rPr>
          <w:rFonts w:ascii="Garamond" w:hAnsi="Garamond" w:cs="Times New Roman"/>
          <w:sz w:val="24"/>
        </w:rPr>
        <w:t xml:space="preserve"> </w:t>
      </w:r>
      <w:r w:rsidRPr="002F07E0">
        <w:rPr>
          <w:rFonts w:ascii="Garamond" w:hAnsi="Garamond" w:cs="Times New Roman"/>
          <w:b/>
          <w:sz w:val="24"/>
          <w:highlight w:val="cyan"/>
          <w:u w:val="single"/>
        </w:rPr>
        <w:t>it so disgusting to judge</w:t>
      </w:r>
      <w:r w:rsidRPr="002F07E0">
        <w:rPr>
          <w:rFonts w:ascii="Garamond" w:hAnsi="Garamond" w:cs="Times New Roman"/>
          <w:sz w:val="10"/>
          <w:szCs w:val="10"/>
        </w:rPr>
        <w:t>, it is</w:t>
      </w:r>
      <w:r w:rsidRPr="00907464">
        <w:rPr>
          <w:rFonts w:ascii="Garamond" w:hAnsi="Garamond" w:cs="Times New Roman"/>
          <w:sz w:val="24"/>
        </w:rPr>
        <w:t xml:space="preserve"> </w:t>
      </w:r>
      <w:r w:rsidRPr="002F07E0">
        <w:rPr>
          <w:rFonts w:ascii="Garamond" w:hAnsi="Garamond" w:cs="Times New Roman"/>
          <w:b/>
          <w:sz w:val="24"/>
          <w:highlight w:val="cyan"/>
          <w:u w:val="single"/>
        </w:rPr>
        <w:t xml:space="preserve">not because everything is of equal value, but </w:t>
      </w:r>
      <w:r w:rsidRPr="002F07E0">
        <w:rPr>
          <w:rFonts w:ascii="Garamond" w:hAnsi="Garamond" w:cs="Times New Roman"/>
          <w:sz w:val="10"/>
          <w:szCs w:val="10"/>
        </w:rPr>
        <w:t>on</w:t>
      </w:r>
      <w:r w:rsidRPr="00907464">
        <w:rPr>
          <w:rFonts w:ascii="Garamond" w:hAnsi="Garamond" w:cs="Times New Roman"/>
          <w:sz w:val="24"/>
        </w:rPr>
        <w:t xml:space="preserve"> </w:t>
      </w:r>
      <w:r w:rsidRPr="002F07E0">
        <w:rPr>
          <w:rFonts w:ascii="Garamond" w:hAnsi="Garamond" w:cs="Times New Roman"/>
          <w:sz w:val="10"/>
          <w:szCs w:val="10"/>
        </w:rPr>
        <w:t>the contrary</w:t>
      </w:r>
      <w:r w:rsidRPr="00907464">
        <w:rPr>
          <w:rFonts w:ascii="Garamond" w:hAnsi="Garamond" w:cs="Times New Roman"/>
          <w:sz w:val="24"/>
        </w:rPr>
        <w:t xml:space="preserve"> </w:t>
      </w:r>
      <w:r w:rsidRPr="002F07E0">
        <w:rPr>
          <w:rFonts w:ascii="Garamond" w:hAnsi="Garamond" w:cs="Times New Roman"/>
          <w:b/>
          <w:sz w:val="24"/>
          <w:highlight w:val="cyan"/>
          <w:u w:val="single"/>
        </w:rPr>
        <w:t xml:space="preserve">because what has value can be </w:t>
      </w:r>
      <w:r w:rsidRPr="002F07E0">
        <w:rPr>
          <w:rFonts w:ascii="Garamond" w:hAnsi="Garamond" w:cs="Times New Roman"/>
          <w:sz w:val="10"/>
          <w:szCs w:val="10"/>
        </w:rPr>
        <w:t>made or</w:t>
      </w:r>
      <w:r w:rsidRPr="00907464">
        <w:rPr>
          <w:rFonts w:ascii="Garamond" w:hAnsi="Garamond" w:cs="Times New Roman"/>
          <w:sz w:val="24"/>
        </w:rPr>
        <w:t xml:space="preserve"> </w:t>
      </w:r>
      <w:r w:rsidRPr="002F07E0">
        <w:rPr>
          <w:rFonts w:ascii="Garamond" w:hAnsi="Garamond" w:cs="Times New Roman"/>
          <w:b/>
          <w:sz w:val="24"/>
          <w:highlight w:val="cyan"/>
          <w:u w:val="single"/>
        </w:rPr>
        <w:t xml:space="preserve">distinguished only by defying judgment.  What expert judgment, in art, could ever bear on the work to come? </w:t>
      </w:r>
      <w:r w:rsidRPr="00907464">
        <w:rPr>
          <w:rFonts w:ascii="Garamond" w:hAnsi="Garamond" w:cs="Times New Roman"/>
          <w:sz w:val="24"/>
        </w:rPr>
        <w:t xml:space="preserve"> </w:t>
      </w:r>
      <w:r w:rsidRPr="002F07E0">
        <w:rPr>
          <w:rFonts w:ascii="Garamond" w:hAnsi="Garamond" w:cs="Times New Roman"/>
          <w:sz w:val="10"/>
          <w:szCs w:val="10"/>
        </w:rPr>
        <w:t xml:space="preserve">It is not a question of judging other existing beings, but of sensing whether they agree or disagree with us, that is, whether they bring forces to us, or whether they return us to the miseries of war, to the poverty of thee dream, to the rigors of organization.  As Spinoza had said, it is a problem of </w:t>
      </w:r>
      <w:proofErr w:type="gramStart"/>
      <w:r w:rsidRPr="002F07E0">
        <w:rPr>
          <w:rFonts w:ascii="Garamond" w:hAnsi="Garamond" w:cs="Times New Roman"/>
          <w:sz w:val="10"/>
          <w:szCs w:val="10"/>
        </w:rPr>
        <w:t>love  and</w:t>
      </w:r>
      <w:proofErr w:type="gramEnd"/>
      <w:r w:rsidRPr="002F07E0">
        <w:rPr>
          <w:rFonts w:ascii="Garamond" w:hAnsi="Garamond" w:cs="Times New Roman"/>
          <w:sz w:val="10"/>
          <w:szCs w:val="10"/>
        </w:rPr>
        <w:t xml:space="preserve"> hate and not judgment; “my soul and body are one...What my soul loves, I love.  What my soul hates, I hate...All the subtle sympathizing’s of the incalculable soul, from the bitterest that to passionate love.”  This is not subjectivism, since to pose the problem in terms of force, and not in other terms, already surpasses all subjectivity.    </w:t>
      </w:r>
    </w:p>
    <w:p w14:paraId="1C710B07" w14:textId="77777777" w:rsidR="001C5100" w:rsidRPr="001C5100" w:rsidRDefault="001C5100" w:rsidP="0027499C">
      <w:pPr>
        <w:spacing w:line="360" w:lineRule="auto"/>
        <w:rPr>
          <w:rFonts w:ascii="Garamond" w:hAnsi="Garamond" w:cs="Times New Roman"/>
          <w:sz w:val="10"/>
          <w:szCs w:val="10"/>
        </w:rPr>
      </w:pPr>
    </w:p>
    <w:p w14:paraId="37C0D5DF" w14:textId="4805F10D" w:rsidR="001C5100" w:rsidRDefault="001C5100" w:rsidP="001C5100">
      <w:pPr>
        <w:spacing w:line="360" w:lineRule="auto"/>
        <w:jc w:val="both"/>
        <w:rPr>
          <w:rFonts w:ascii="Garamond" w:hAnsi="Garamond" w:cs="Times New Roman"/>
          <w:sz w:val="24"/>
        </w:rPr>
      </w:pPr>
      <w:r>
        <w:rPr>
          <w:rFonts w:ascii="Garamond" w:hAnsi="Garamond" w:cs="Times New Roman"/>
          <w:sz w:val="24"/>
        </w:rPr>
        <w:t xml:space="preserve">Deleuze explains that avoiding judgments through combat, or a confrontation of judgment, is epistemologically </w:t>
      </w:r>
      <w:proofErr w:type="gramStart"/>
      <w:r>
        <w:rPr>
          <w:rFonts w:ascii="Garamond" w:hAnsi="Garamond" w:cs="Times New Roman"/>
          <w:sz w:val="24"/>
        </w:rPr>
        <w:t>key</w:t>
      </w:r>
      <w:proofErr w:type="gramEnd"/>
      <w:r>
        <w:rPr>
          <w:rFonts w:ascii="Garamond" w:hAnsi="Garamond" w:cs="Times New Roman"/>
          <w:sz w:val="24"/>
        </w:rPr>
        <w:t xml:space="preserve"> because it is only through the act of defying judgment that we see which truths have meaning and are not merely self-righteous.  This implies that the voter is for critical education, which is the form of education that combats previously static normative truths; this is distinct from traditional education voters because it redefines the type of education that is most valuable.  However, even if they beat back these arguments education should still be prioritized over fairness because schools fund debate for its educational value, which means absent education, debate will die as an activity; fairness, on the other hand, is subjective and highly dependent on context and situation, which makes it an unstable metric for evaluating the round.  Finally, Deleuze and Foucault imply that that the judge must drop the debater since the role of the intellectual, i.e., the </w:t>
      </w:r>
      <w:proofErr w:type="gramStart"/>
      <w:r>
        <w:rPr>
          <w:rFonts w:ascii="Garamond" w:hAnsi="Garamond" w:cs="Times New Roman"/>
          <w:sz w:val="24"/>
        </w:rPr>
        <w:t>judge,</w:t>
      </w:r>
      <w:proofErr w:type="gramEnd"/>
      <w:r>
        <w:rPr>
          <w:rFonts w:ascii="Garamond" w:hAnsi="Garamond" w:cs="Times New Roman"/>
          <w:sz w:val="24"/>
        </w:rPr>
        <w:t xml:space="preserve"> is to deconstruct oppressive truth.  Because the aff prevented such a process from occurring by eliminating my critique ground, they ought to lose.  But, drop the debater either way because it is the only sufficient deterrent for future abuse.  </w:t>
      </w:r>
    </w:p>
    <w:p w14:paraId="1D376CB2" w14:textId="77777777" w:rsidR="001C5100" w:rsidRPr="00FD6238" w:rsidRDefault="001C5100" w:rsidP="0027499C">
      <w:pPr>
        <w:spacing w:line="360" w:lineRule="auto"/>
        <w:rPr>
          <w:rFonts w:ascii="Garamond" w:hAnsi="Garamond" w:cs="Times New Roman"/>
          <w:sz w:val="10"/>
          <w:szCs w:val="10"/>
        </w:rPr>
      </w:pPr>
    </w:p>
    <w:p w14:paraId="5288F074" w14:textId="77777777" w:rsidR="00FD6238" w:rsidRDefault="00FD6238">
      <w:pPr>
        <w:rPr>
          <w:rFonts w:ascii="Garamond" w:hAnsi="Garamond" w:cs="Times New Roman"/>
          <w:sz w:val="24"/>
        </w:rPr>
      </w:pPr>
      <w:r>
        <w:rPr>
          <w:rFonts w:ascii="Garamond" w:hAnsi="Garamond" w:cs="Times New Roman"/>
          <w:sz w:val="24"/>
        </w:rPr>
        <w:br w:type="page"/>
      </w:r>
    </w:p>
    <w:p w14:paraId="3572651B" w14:textId="38615336" w:rsidR="00FD6238" w:rsidRPr="00FD6238" w:rsidRDefault="00FD6238" w:rsidP="00FD6238">
      <w:pPr>
        <w:pStyle w:val="Heading2"/>
        <w:pBdr>
          <w:top w:val="single" w:sz="18" w:space="1" w:color="auto"/>
          <w:left w:val="single" w:sz="18" w:space="4" w:color="auto"/>
          <w:bottom w:val="single" w:sz="18" w:space="1" w:color="auto"/>
          <w:right w:val="single" w:sz="18" w:space="4" w:color="auto"/>
        </w:pBdr>
        <w:spacing w:before="0" w:line="360" w:lineRule="auto"/>
        <w:rPr>
          <w:rFonts w:ascii="Garamond" w:hAnsi="Garamond"/>
          <w:sz w:val="24"/>
          <w:szCs w:val="24"/>
          <w:u w:val="none"/>
        </w:rPr>
      </w:pPr>
      <w:r w:rsidRPr="00FD6238">
        <w:rPr>
          <w:rFonts w:ascii="Garamond" w:hAnsi="Garamond"/>
          <w:sz w:val="24"/>
          <w:szCs w:val="24"/>
          <w:u w:val="none"/>
        </w:rPr>
        <w:t>2NR Schlag Overview</w:t>
      </w:r>
    </w:p>
    <w:p w14:paraId="009D94C7" w14:textId="77777777" w:rsidR="00FD6238" w:rsidRPr="00FD6238" w:rsidRDefault="00FD6238" w:rsidP="00FD6238">
      <w:pPr>
        <w:spacing w:line="360" w:lineRule="auto"/>
        <w:rPr>
          <w:rFonts w:ascii="Garamond" w:hAnsi="Garamond" w:cs="Times New Roman"/>
          <w:sz w:val="10"/>
          <w:szCs w:val="10"/>
        </w:rPr>
      </w:pPr>
    </w:p>
    <w:p w14:paraId="456B0501" w14:textId="292676EE" w:rsidR="00FD6238" w:rsidRPr="00FD6238" w:rsidRDefault="00FD6238" w:rsidP="0027499C">
      <w:pPr>
        <w:spacing w:line="360" w:lineRule="auto"/>
        <w:rPr>
          <w:rFonts w:ascii="Garamond" w:hAnsi="Garamond" w:cs="Times New Roman"/>
          <w:sz w:val="24"/>
        </w:rPr>
      </w:pPr>
      <w:r>
        <w:rPr>
          <w:rFonts w:ascii="Garamond" w:hAnsi="Garamond" w:cs="Times New Roman"/>
          <w:sz w:val="24"/>
        </w:rPr>
        <w:t>This theory is distinct from other forms of theory because it is a means of expanding our plane of thought, and our ability to express our ideas creatively in the debate space, unlike other types of theory shells that intend to restrict it by labeling it as “unfair” or “uneducational.”  However, the judge must reject such banking concepts because they are merely self-righteous constructs that attempt to re</w:t>
      </w:r>
      <w:r w:rsidR="000758BE">
        <w:rPr>
          <w:rFonts w:ascii="Garamond" w:hAnsi="Garamond" w:cs="Times New Roman"/>
          <w:sz w:val="24"/>
        </w:rPr>
        <w:t>strict and totalize our thought – this also means reject fairness voters in favor of the 1NC.</w:t>
      </w:r>
      <w:r>
        <w:rPr>
          <w:rFonts w:ascii="Garamond" w:hAnsi="Garamond" w:cs="Times New Roman"/>
          <w:sz w:val="24"/>
        </w:rPr>
        <w:t xml:space="preserve">  </w:t>
      </w:r>
      <w:r>
        <w:rPr>
          <w:rFonts w:ascii="Garamond" w:hAnsi="Garamond" w:cs="Times New Roman"/>
          <w:b/>
          <w:sz w:val="24"/>
        </w:rPr>
        <w:t>Schlag</w:t>
      </w:r>
      <w:r>
        <w:rPr>
          <w:rFonts w:ascii="Garamond" w:hAnsi="Garamond" w:cs="Times New Roman"/>
          <w:sz w:val="24"/>
        </w:rPr>
        <w:t xml:space="preserve"> explains,</w:t>
      </w:r>
    </w:p>
    <w:p w14:paraId="72519C10" w14:textId="77777777" w:rsidR="001C5100" w:rsidRPr="005223D0" w:rsidRDefault="001C5100" w:rsidP="0027499C">
      <w:pPr>
        <w:spacing w:line="360" w:lineRule="auto"/>
        <w:rPr>
          <w:rFonts w:ascii="Garamond" w:hAnsi="Garamond" w:cs="Times New Roman"/>
          <w:sz w:val="10"/>
          <w:szCs w:val="10"/>
        </w:rPr>
      </w:pPr>
    </w:p>
    <w:p w14:paraId="069A97C7" w14:textId="77777777" w:rsidR="005223D0" w:rsidRPr="001472A8" w:rsidRDefault="005223D0" w:rsidP="005223D0">
      <w:pPr>
        <w:spacing w:line="360" w:lineRule="auto"/>
        <w:jc w:val="both"/>
        <w:rPr>
          <w:rFonts w:ascii="Garamond" w:hAnsi="Garamond"/>
          <w:sz w:val="24"/>
        </w:rPr>
      </w:pPr>
      <w:r w:rsidRPr="00384B27">
        <w:rPr>
          <w:rFonts w:ascii="Garamond" w:hAnsi="Garamond"/>
          <w:b/>
          <w:sz w:val="24"/>
          <w:highlight w:val="cyan"/>
          <w:u w:val="single"/>
        </w:rPr>
        <w:t>Normative</w:t>
      </w:r>
      <w:r w:rsidRPr="00384B27">
        <w:rPr>
          <w:rFonts w:ascii="Garamond" w:hAnsi="Garamond"/>
          <w:sz w:val="24"/>
          <w:highlight w:val="cyan"/>
        </w:rPr>
        <w:t xml:space="preserve"> </w:t>
      </w:r>
      <w:r w:rsidRPr="00973517">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w:t>
      </w:r>
      <w:r w:rsidRPr="00384B27">
        <w:rPr>
          <w:rFonts w:ascii="Garamond" w:hAnsi="Garamond"/>
          <w:sz w:val="24"/>
          <w:highlight w:val="cyan"/>
          <w:u w:val="single"/>
        </w:rPr>
        <w:t xml:space="preserve"> </w:t>
      </w:r>
      <w:r w:rsidRPr="00384B27">
        <w:rPr>
          <w:rFonts w:ascii="Garamond" w:hAnsi="Garamond"/>
          <w:b/>
          <w:sz w:val="24"/>
          <w:highlight w:val="cyan"/>
          <w:u w:val="single"/>
        </w:rPr>
        <w:t>cannot</w:t>
      </w:r>
      <w:r w:rsidRPr="00384B27">
        <w:rPr>
          <w:rFonts w:ascii="Garamond" w:hAnsi="Garamond"/>
          <w:sz w:val="24"/>
          <w:highlight w:val="cyan"/>
          <w:u w:val="single"/>
        </w:rPr>
        <w:t xml:space="preserve"> </w:t>
      </w:r>
      <w:r w:rsidRPr="00384B27">
        <w:rPr>
          <w:rFonts w:ascii="Garamond" w:hAnsi="Garamond"/>
          <w:b/>
          <w:sz w:val="24"/>
          <w:highlight w:val="cyan"/>
          <w:u w:val="single"/>
        </w:rPr>
        <w:t>wait</w:t>
      </w:r>
      <w:r w:rsidRPr="00384B27">
        <w:rPr>
          <w:rFonts w:ascii="Garamond" w:hAnsi="Garamond"/>
          <w:sz w:val="24"/>
          <w:highlight w:val="cyan"/>
          <w:u w:val="single"/>
        </w:rPr>
        <w:t xml:space="preserve"> </w:t>
      </w:r>
      <w:r w:rsidRPr="00384B27">
        <w:rPr>
          <w:rFonts w:ascii="Garamond" w:hAnsi="Garamond"/>
          <w:b/>
          <w:sz w:val="24"/>
          <w:highlight w:val="cyan"/>
          <w:u w:val="single"/>
        </w:rPr>
        <w:t>to</w:t>
      </w:r>
      <w:r w:rsidRPr="00384B27">
        <w:rPr>
          <w:rFonts w:ascii="Garamond" w:hAnsi="Garamond"/>
          <w:sz w:val="24"/>
          <w:highlight w:val="cyan"/>
        </w:rPr>
        <w:t xml:space="preserve"> </w:t>
      </w:r>
      <w:r w:rsidRPr="00973517">
        <w:rPr>
          <w:rFonts w:ascii="Garamond" w:hAnsi="Garamond"/>
          <w:sz w:val="10"/>
          <w:szCs w:val="10"/>
        </w:rPr>
        <w:t>enlist epistemology, semiotics, social theory or any other enterprise in its own ethical-moral argument structures about the right, the good, the useful, the efficient (or any of their doctrinally crystallized derivatives). It cannot wait to</w:t>
      </w:r>
      <w:r w:rsidRPr="001472A8">
        <w:rPr>
          <w:rFonts w:ascii="Garamond" w:hAnsi="Garamond"/>
          <w:sz w:val="24"/>
        </w:rPr>
        <w:t xml:space="preserve"> </w:t>
      </w:r>
      <w:r w:rsidRPr="00384B27">
        <w:rPr>
          <w:rFonts w:ascii="Garamond" w:hAnsi="Garamond"/>
          <w:b/>
          <w:sz w:val="24"/>
          <w:highlight w:val="cyan"/>
          <w:u w:val="single"/>
        </w:rPr>
        <w:t xml:space="preserve">reduce </w:t>
      </w:r>
      <w:proofErr w:type="gramStart"/>
      <w:r w:rsidRPr="00384B27">
        <w:rPr>
          <w:rFonts w:ascii="Garamond" w:hAnsi="Garamond"/>
          <w:sz w:val="10"/>
          <w:szCs w:val="10"/>
        </w:rPr>
        <w:t>world views</w:t>
      </w:r>
      <w:proofErr w:type="gramEnd"/>
      <w:r w:rsidRPr="00973517">
        <w:rPr>
          <w:rFonts w:ascii="Garamond" w:hAnsi="Garamond"/>
          <w:sz w:val="10"/>
          <w:szCs w:val="10"/>
        </w:rPr>
        <w:t>, attitudes, demonstrations, provocations, </w:t>
      </w:r>
      <w:r w:rsidRPr="00384B27">
        <w:rPr>
          <w:rFonts w:ascii="Garamond" w:hAnsi="Garamond"/>
          <w:sz w:val="10"/>
          <w:szCs w:val="10"/>
        </w:rPr>
        <w:t>and</w:t>
      </w:r>
      <w:r w:rsidRPr="001472A8">
        <w:rPr>
          <w:rFonts w:ascii="Garamond" w:hAnsi="Garamond"/>
          <w:b/>
          <w:sz w:val="24"/>
          <w:u w:val="single"/>
        </w:rPr>
        <w:t xml:space="preserve"> </w:t>
      </w:r>
      <w:r w:rsidRPr="00384B27">
        <w:rPr>
          <w:rFonts w:ascii="Garamond" w:hAnsi="Garamond"/>
          <w:b/>
          <w:sz w:val="24"/>
          <w:highlight w:val="cyan"/>
          <w:u w:val="single"/>
        </w:rPr>
        <w:t>thought itself, to norms</w:t>
      </w:r>
      <w:r w:rsidRPr="001472A8">
        <w:rPr>
          <w:rFonts w:ascii="Garamond" w:hAnsi="Garamond"/>
          <w:sz w:val="24"/>
        </w:rPr>
        <w:t xml:space="preserve">. </w:t>
      </w:r>
      <w:r w:rsidRPr="00973517">
        <w:rPr>
          <w:rFonts w:ascii="Garamond" w:hAnsi="Garamond"/>
          <w:sz w:val="10"/>
          <w:szCs w:val="10"/>
        </w:rPr>
        <w:t>In</w:t>
      </w:r>
      <w:r w:rsidRPr="001472A8">
        <w:rPr>
          <w:rFonts w:ascii="Garamond" w:hAnsi="Garamond"/>
          <w:sz w:val="24"/>
        </w:rPr>
        <w:t xml:space="preserve"> </w:t>
      </w:r>
      <w:r w:rsidRPr="00973517">
        <w:rPr>
          <w:rFonts w:ascii="Garamond" w:hAnsi="Garamond"/>
          <w:sz w:val="10"/>
          <w:szCs w:val="10"/>
        </w:rPr>
        <w:t>short, </w:t>
      </w:r>
      <w:r w:rsidRPr="00384B27">
        <w:rPr>
          <w:rFonts w:ascii="Garamond" w:hAnsi="Garamond"/>
          <w:b/>
          <w:sz w:val="24"/>
          <w:highlight w:val="cyan"/>
          <w:u w:val="single"/>
        </w:rPr>
        <w:t>it cannot wait to tell you </w:t>
      </w:r>
      <w:r w:rsidRPr="00973517">
        <w:rPr>
          <w:rFonts w:ascii="Garamond" w:hAnsi="Garamond"/>
          <w:sz w:val="10"/>
          <w:szCs w:val="10"/>
        </w:rPr>
        <w:t>(or somebody else)</w:t>
      </w:r>
      <w:r w:rsidRPr="001472A8">
        <w:rPr>
          <w:rFonts w:ascii="Garamond" w:hAnsi="Garamond"/>
          <w:sz w:val="24"/>
        </w:rPr>
        <w:t> </w:t>
      </w:r>
      <w:r w:rsidRPr="00384B27">
        <w:rPr>
          <w:rFonts w:ascii="Garamond" w:hAnsi="Garamond"/>
          <w:b/>
          <w:sz w:val="24"/>
          <w:highlight w:val="cyan"/>
          <w:u w:val="single"/>
        </w:rPr>
        <w:t>what to do</w:t>
      </w:r>
      <w:r w:rsidRPr="001472A8">
        <w:rPr>
          <w:rFonts w:ascii="Garamond" w:hAnsi="Garamond"/>
          <w:sz w:val="24"/>
        </w:rPr>
        <w:t xml:space="preserve">. </w:t>
      </w:r>
      <w:r w:rsidRPr="00973517">
        <w:rPr>
          <w:rFonts w:ascii="Garamond" w:hAnsi="Garamond"/>
          <w:sz w:val="10"/>
          <w:szCs w:val="10"/>
        </w:rPr>
        <w:t>In fact, </w:t>
      </w:r>
      <w:r w:rsidRPr="00384B27">
        <w:rPr>
          <w:rFonts w:ascii="Garamond" w:hAnsi="Garamond"/>
          <w:b/>
          <w:sz w:val="24"/>
          <w:highlight w:val="cyan"/>
          <w:u w:val="single"/>
        </w:rPr>
        <w:t>normative</w:t>
      </w:r>
      <w:r w:rsidRPr="00384B27">
        <w:rPr>
          <w:rFonts w:ascii="Garamond" w:hAnsi="Garamond"/>
          <w:sz w:val="24"/>
          <w:highlight w:val="cyan"/>
        </w:rPr>
        <w:t xml:space="preserve"> </w:t>
      </w:r>
      <w:r w:rsidRPr="00973517">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w:t>
      </w:r>
      <w:r w:rsidRPr="001472A8">
        <w:rPr>
          <w:rFonts w:ascii="Garamond" w:hAnsi="Garamond"/>
          <w:sz w:val="24"/>
        </w:rPr>
        <w:t xml:space="preserve"> </w:t>
      </w:r>
      <w:r w:rsidRPr="00973517">
        <w:rPr>
          <w:rFonts w:ascii="Garamond" w:hAnsi="Garamond"/>
          <w:sz w:val="10"/>
          <w:szCs w:val="10"/>
        </w:rPr>
        <w:t>is so much in a hurry that it</w:t>
      </w:r>
      <w:r w:rsidRPr="001472A8">
        <w:rPr>
          <w:rFonts w:ascii="Garamond" w:hAnsi="Garamond"/>
          <w:sz w:val="24"/>
        </w:rPr>
        <w:t xml:space="preserve"> </w:t>
      </w:r>
      <w:r w:rsidRPr="00384B27">
        <w:rPr>
          <w:rFonts w:ascii="Garamond" w:hAnsi="Garamond"/>
          <w:b/>
          <w:sz w:val="24"/>
          <w:highlight w:val="cyan"/>
          <w:u w:val="single"/>
        </w:rPr>
        <w:t>will tell you what to do even</w:t>
      </w:r>
      <w:r w:rsidRPr="00384B27">
        <w:rPr>
          <w:rFonts w:ascii="Garamond" w:hAnsi="Garamond"/>
          <w:sz w:val="24"/>
          <w:highlight w:val="cyan"/>
          <w:u w:val="single"/>
        </w:rPr>
        <w:t xml:space="preserve"> </w:t>
      </w:r>
      <w:r w:rsidRPr="00384B27">
        <w:rPr>
          <w:rFonts w:ascii="Garamond" w:hAnsi="Garamond"/>
          <w:b/>
          <w:sz w:val="24"/>
          <w:highlight w:val="cyan"/>
          <w:u w:val="single"/>
        </w:rPr>
        <w:t>though</w:t>
      </w:r>
      <w:r w:rsidRPr="00384B27">
        <w:rPr>
          <w:rFonts w:ascii="Garamond" w:hAnsi="Garamond"/>
          <w:sz w:val="24"/>
          <w:highlight w:val="cyan"/>
        </w:rPr>
        <w:t xml:space="preserve"> </w:t>
      </w:r>
      <w:r w:rsidRPr="00973517">
        <w:rPr>
          <w:rFonts w:ascii="Garamond" w:hAnsi="Garamond"/>
          <w:sz w:val="10"/>
          <w:szCs w:val="10"/>
        </w:rPr>
        <w:t>there is not the slightest chance that </w:t>
      </w:r>
      <w:r w:rsidRPr="00384B27">
        <w:rPr>
          <w:rFonts w:ascii="Garamond" w:hAnsi="Garamond"/>
          <w:b/>
          <w:sz w:val="24"/>
          <w:highlight w:val="cyan"/>
          <w:u w:val="single"/>
        </w:rPr>
        <w:t>you [can’t]</w:t>
      </w:r>
      <w:r w:rsidRPr="00384B27">
        <w:rPr>
          <w:rFonts w:ascii="Garamond" w:hAnsi="Garamond"/>
          <w:sz w:val="24"/>
          <w:highlight w:val="cyan"/>
        </w:rPr>
        <w:t xml:space="preserve"> </w:t>
      </w:r>
      <w:r w:rsidRPr="00973517">
        <w:rPr>
          <w:rFonts w:ascii="Garamond" w:hAnsi="Garamond"/>
          <w:sz w:val="10"/>
          <w:szCs w:val="10"/>
        </w:rPr>
        <w:t>might actually be in a position to</w:t>
      </w:r>
      <w:r w:rsidRPr="001472A8">
        <w:rPr>
          <w:rFonts w:ascii="Garamond" w:hAnsi="Garamond"/>
          <w:sz w:val="24"/>
        </w:rPr>
        <w:t xml:space="preserve"> </w:t>
      </w:r>
      <w:r w:rsidRPr="00384B27">
        <w:rPr>
          <w:rFonts w:ascii="Garamond" w:hAnsi="Garamond"/>
          <w:b/>
          <w:sz w:val="24"/>
          <w:highlight w:val="cyan"/>
          <w:u w:val="single"/>
        </w:rPr>
        <w:t>do it</w:t>
      </w:r>
      <w:r w:rsidRPr="001472A8">
        <w:rPr>
          <w:rFonts w:ascii="Garamond" w:hAnsi="Garamond"/>
          <w:b/>
          <w:sz w:val="24"/>
          <w:u w:val="single"/>
        </w:rPr>
        <w:t>.</w:t>
      </w:r>
      <w:r w:rsidRPr="001472A8">
        <w:rPr>
          <w:rFonts w:ascii="Garamond" w:hAnsi="Garamond"/>
          <w:sz w:val="24"/>
        </w:rPr>
        <w:t xml:space="preserve"> </w:t>
      </w:r>
      <w:r w:rsidRPr="00973517">
        <w:rPr>
          <w:rFonts w:ascii="Garamond" w:hAnsi="Garamond"/>
          <w:sz w:val="10"/>
          <w:szCs w:val="10"/>
        </w:rPr>
        <w:t xml:space="preserve">For instance, when was the last time you were in a position to put the difference principle into effect, or to restructure the doctrinal corpus of the first amendment? “In the future, we </w:t>
      </w:r>
      <w:proofErr w:type="gramStart"/>
      <w:r w:rsidRPr="00973517">
        <w:rPr>
          <w:rFonts w:ascii="Garamond" w:hAnsi="Garamond"/>
          <w:sz w:val="10"/>
          <w:szCs w:val="10"/>
        </w:rPr>
        <w:t>should ….”</w:t>
      </w:r>
      <w:proofErr w:type="gramEnd"/>
      <w:r w:rsidRPr="00973517">
        <w:rPr>
          <w:rFonts w:ascii="Garamond" w:hAnsi="Garamond"/>
          <w:sz w:val="10"/>
          <w:szCs w:val="10"/>
        </w:rPr>
        <w:t xml:space="preserve"> When was the last time you were in a position to rule whether judges should become pragmatists, efficiency purveyors, civic republicans, or Hercules surrogates?</w:t>
      </w:r>
      <w:r w:rsidRPr="001472A8">
        <w:rPr>
          <w:rFonts w:ascii="Garamond" w:hAnsi="Garamond"/>
          <w:sz w:val="24"/>
        </w:rPr>
        <w:t xml:space="preserve"> </w:t>
      </w:r>
      <w:r w:rsidRPr="00384B27">
        <w:rPr>
          <w:rFonts w:ascii="Garamond" w:hAnsi="Garamond"/>
          <w:b/>
          <w:sz w:val="24"/>
          <w:highlight w:val="cyan"/>
          <w:u w:val="single"/>
        </w:rPr>
        <w:t>Normative</w:t>
      </w:r>
      <w:r w:rsidRPr="00384B27">
        <w:rPr>
          <w:rFonts w:ascii="Garamond" w:hAnsi="Garamond"/>
          <w:sz w:val="24"/>
          <w:highlight w:val="cyan"/>
        </w:rPr>
        <w:t xml:space="preserve"> </w:t>
      </w:r>
      <w:r w:rsidRPr="00E00A90">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 doesn’t</w:t>
      </w:r>
      <w:r w:rsidRPr="00384B27">
        <w:rPr>
          <w:rFonts w:ascii="Garamond" w:hAnsi="Garamond"/>
          <w:sz w:val="24"/>
          <w:highlight w:val="cyan"/>
          <w:u w:val="single"/>
        </w:rPr>
        <w:t xml:space="preserve"> </w:t>
      </w:r>
      <w:r w:rsidRPr="00384B27">
        <w:rPr>
          <w:rFonts w:ascii="Garamond" w:hAnsi="Garamond"/>
          <w:b/>
          <w:sz w:val="24"/>
          <w:highlight w:val="cyan"/>
          <w:u w:val="single"/>
        </w:rPr>
        <w:t>seem</w:t>
      </w:r>
      <w:r w:rsidRPr="00384B27">
        <w:rPr>
          <w:rFonts w:ascii="Garamond" w:hAnsi="Garamond"/>
          <w:sz w:val="24"/>
          <w:highlight w:val="cyan"/>
        </w:rPr>
        <w:t xml:space="preserve"> </w:t>
      </w:r>
      <w:r w:rsidRPr="00E00A90">
        <w:rPr>
          <w:rFonts w:ascii="Garamond" w:hAnsi="Garamond"/>
          <w:sz w:val="10"/>
          <w:szCs w:val="10"/>
        </w:rPr>
        <w:t>overly</w:t>
      </w:r>
      <w:r w:rsidRPr="001472A8">
        <w:rPr>
          <w:rFonts w:ascii="Garamond" w:hAnsi="Garamond"/>
          <w:sz w:val="24"/>
        </w:rPr>
        <w:t xml:space="preserve"> </w:t>
      </w:r>
      <w:r w:rsidRPr="00384B27">
        <w:rPr>
          <w:rFonts w:ascii="Garamond" w:hAnsi="Garamond"/>
          <w:b/>
          <w:sz w:val="24"/>
          <w:highlight w:val="cyan"/>
          <w:u w:val="single"/>
        </w:rPr>
        <w:t>concerned</w:t>
      </w:r>
      <w:r w:rsidRPr="00384B27">
        <w:rPr>
          <w:rFonts w:ascii="Garamond" w:hAnsi="Garamond"/>
          <w:sz w:val="24"/>
          <w:highlight w:val="cyan"/>
          <w:u w:val="single"/>
        </w:rPr>
        <w:t xml:space="preserve"> </w:t>
      </w:r>
      <w:r w:rsidRPr="00384B27">
        <w:rPr>
          <w:rFonts w:ascii="Garamond" w:hAnsi="Garamond"/>
          <w:b/>
          <w:sz w:val="24"/>
          <w:highlight w:val="cyan"/>
          <w:u w:val="single"/>
        </w:rPr>
        <w:t>with</w:t>
      </w:r>
      <w:r w:rsidRPr="00384B27">
        <w:rPr>
          <w:rFonts w:ascii="Garamond" w:hAnsi="Garamond"/>
          <w:sz w:val="24"/>
          <w:highlight w:val="cyan"/>
        </w:rPr>
        <w:t xml:space="preserve"> </w:t>
      </w:r>
      <w:r w:rsidRPr="00E00A90">
        <w:rPr>
          <w:rFonts w:ascii="Garamond" w:hAnsi="Garamond"/>
          <w:sz w:val="10"/>
          <w:szCs w:val="10"/>
        </w:rPr>
        <w:t>such worldly</w:t>
      </w:r>
      <w:r w:rsidRPr="001472A8">
        <w:rPr>
          <w:rFonts w:ascii="Garamond" w:hAnsi="Garamond"/>
          <w:sz w:val="24"/>
        </w:rPr>
        <w:t xml:space="preserve"> </w:t>
      </w:r>
      <w:r w:rsidRPr="00384B27">
        <w:rPr>
          <w:rFonts w:ascii="Garamond" w:hAnsi="Garamond"/>
          <w:b/>
          <w:sz w:val="24"/>
          <w:highlight w:val="cyan"/>
          <w:u w:val="single"/>
        </w:rPr>
        <w:t>questions about the character</w:t>
      </w:r>
      <w:r w:rsidRPr="00384B27">
        <w:rPr>
          <w:rFonts w:ascii="Garamond" w:hAnsi="Garamond"/>
          <w:sz w:val="24"/>
          <w:highlight w:val="cyan"/>
        </w:rPr>
        <w:t xml:space="preserve"> </w:t>
      </w:r>
      <w:r w:rsidRPr="00E00A90">
        <w:rPr>
          <w:rFonts w:ascii="Garamond" w:hAnsi="Garamond"/>
          <w:sz w:val="10"/>
          <w:szCs w:val="10"/>
        </w:rPr>
        <w:t>and the effectiveness</w:t>
      </w:r>
      <w:r w:rsidRPr="001472A8">
        <w:rPr>
          <w:rFonts w:ascii="Garamond" w:hAnsi="Garamond"/>
          <w:sz w:val="24"/>
        </w:rPr>
        <w:t xml:space="preserve"> </w:t>
      </w:r>
      <w:r w:rsidRPr="00384B27">
        <w:rPr>
          <w:rFonts w:ascii="Garamond" w:hAnsi="Garamond"/>
          <w:b/>
          <w:sz w:val="24"/>
          <w:highlight w:val="cyan"/>
          <w:u w:val="single"/>
        </w:rPr>
        <w:t>of its own discourse</w:t>
      </w:r>
      <w:r w:rsidRPr="001472A8">
        <w:rPr>
          <w:rFonts w:ascii="Garamond" w:hAnsi="Garamond"/>
          <w:sz w:val="24"/>
        </w:rPr>
        <w:t xml:space="preserve">. </w:t>
      </w:r>
      <w:r w:rsidRPr="00E00A90">
        <w:rPr>
          <w:rFonts w:ascii="Garamond" w:hAnsi="Garamond"/>
          <w:sz w:val="10"/>
          <w:szCs w:val="10"/>
        </w:rPr>
        <w:t>It just goes along and proposes, recommends, prescribes, solves, and resolves. Yet </w:t>
      </w:r>
      <w:r w:rsidRPr="00384B27">
        <w:rPr>
          <w:rFonts w:ascii="Garamond" w:hAnsi="Garamond"/>
          <w:sz w:val="10"/>
          <w:szCs w:val="10"/>
        </w:rPr>
        <w:t>despite its obvious desire to have worldly effects</w:t>
      </w:r>
      <w:r w:rsidRPr="00E00A90">
        <w:rPr>
          <w:rFonts w:ascii="Garamond" w:hAnsi="Garamond"/>
          <w:sz w:val="10"/>
          <w:szCs w:val="10"/>
        </w:rPr>
        <w:t>, worldly consequences, normative legal thought remains seemingly unconcerned [with] that for all practical purposes, </w:t>
      </w:r>
      <w:r w:rsidRPr="00384B27">
        <w:rPr>
          <w:rFonts w:ascii="Garamond" w:hAnsi="Garamond"/>
          <w:b/>
          <w:sz w:val="24"/>
          <w:highlight w:val="cyan"/>
          <w:u w:val="single"/>
        </w:rPr>
        <w:t>its only consumers are</w:t>
      </w:r>
      <w:r w:rsidRPr="001472A8">
        <w:rPr>
          <w:rFonts w:ascii="Garamond" w:hAnsi="Garamond"/>
          <w:b/>
          <w:sz w:val="24"/>
          <w:u w:val="single"/>
        </w:rPr>
        <w:t> </w:t>
      </w:r>
      <w:r w:rsidRPr="00E00A90">
        <w:rPr>
          <w:rFonts w:ascii="Garamond" w:hAnsi="Garamond"/>
          <w:sz w:val="10"/>
          <w:szCs w:val="10"/>
        </w:rPr>
        <w:t>legal academics and perhaps a few law students – persons who are virtually </w:t>
      </w:r>
      <w:r w:rsidRPr="00384B27">
        <w:rPr>
          <w:rFonts w:ascii="Garamond" w:hAnsi="Garamond"/>
          <w:b/>
          <w:sz w:val="24"/>
          <w:highlight w:val="cyan"/>
          <w:u w:val="single"/>
        </w:rPr>
        <w:t>never in a position to put</w:t>
      </w:r>
      <w:r w:rsidRPr="00384B27">
        <w:rPr>
          <w:rFonts w:ascii="Garamond" w:hAnsi="Garamond"/>
          <w:sz w:val="24"/>
          <w:highlight w:val="cyan"/>
        </w:rPr>
        <w:t xml:space="preserve"> </w:t>
      </w:r>
      <w:r w:rsidRPr="00E00A90">
        <w:rPr>
          <w:rFonts w:ascii="Garamond" w:hAnsi="Garamond"/>
          <w:sz w:val="10"/>
          <w:szCs w:val="10"/>
        </w:rPr>
        <w:t>any of</w:t>
      </w:r>
      <w:r w:rsidRPr="001472A8">
        <w:rPr>
          <w:rFonts w:ascii="Garamond" w:hAnsi="Garamond"/>
          <w:sz w:val="24"/>
        </w:rPr>
        <w:t xml:space="preserve"> </w:t>
      </w:r>
      <w:r w:rsidRPr="00384B27">
        <w:rPr>
          <w:rFonts w:ascii="Garamond" w:hAnsi="Garamond"/>
          <w:b/>
          <w:sz w:val="24"/>
          <w:highlight w:val="cyan"/>
          <w:u w:val="single"/>
        </w:rPr>
        <w:t xml:space="preserve">its </w:t>
      </w:r>
      <w:r w:rsidRPr="00E00A90">
        <w:rPr>
          <w:rFonts w:ascii="Garamond" w:hAnsi="Garamond"/>
          <w:sz w:val="10"/>
          <w:szCs w:val="10"/>
        </w:rPr>
        <w:t>wonderful normative</w:t>
      </w:r>
      <w:r w:rsidRPr="001472A8">
        <w:rPr>
          <w:rFonts w:ascii="Garamond" w:hAnsi="Garamond"/>
          <w:sz w:val="24"/>
        </w:rPr>
        <w:t xml:space="preserve"> </w:t>
      </w:r>
      <w:r w:rsidRPr="00384B27">
        <w:rPr>
          <w:rFonts w:ascii="Garamond" w:hAnsi="Garamond"/>
          <w:b/>
          <w:sz w:val="24"/>
          <w:highlight w:val="cyan"/>
          <w:u w:val="single"/>
        </w:rPr>
        <w:t>advice into effect</w:t>
      </w:r>
      <w:r w:rsidRPr="001472A8">
        <w:rPr>
          <w:rFonts w:ascii="Garamond" w:hAnsi="Garamond"/>
          <w:b/>
          <w:sz w:val="24"/>
          <w:u w:val="single"/>
        </w:rPr>
        <w:t xml:space="preserve">. </w:t>
      </w:r>
      <w:r w:rsidRPr="00E00A90">
        <w:rPr>
          <w:rFonts w:ascii="Garamond" w:hAnsi="Garamond"/>
          <w:sz w:val="10"/>
          <w:szCs w:val="10"/>
        </w:rPr>
        <w:t>If there’s no one in charge at the other end of the line, why then is normative legal thought in such a hurry to get its message across? And why, particularly, is it always in such a hurry to repeat the same old boring moves? There is an edge to these questions. And the edge comes in part from our implicit assumption that normative legal thought is a kind of that and that, as thought, it is in control of its own situation, its form, its own rhetoric. But it isn’t so. If</w:t>
      </w:r>
      <w:r w:rsidRPr="001472A8">
        <w:rPr>
          <w:rFonts w:ascii="Garamond" w:hAnsi="Garamond"/>
          <w:sz w:val="24"/>
        </w:rPr>
        <w:t xml:space="preserve"> </w:t>
      </w:r>
      <w:r w:rsidRPr="00384B27">
        <w:rPr>
          <w:rFonts w:ascii="Garamond" w:hAnsi="Garamond"/>
          <w:b/>
          <w:sz w:val="24"/>
          <w:highlight w:val="cyan"/>
          <w:u w:val="single"/>
        </w:rPr>
        <w:t>normative</w:t>
      </w:r>
      <w:r w:rsidRPr="00384B27">
        <w:rPr>
          <w:rFonts w:ascii="Garamond" w:hAnsi="Garamond"/>
          <w:sz w:val="24"/>
          <w:highlight w:val="cyan"/>
        </w:rPr>
        <w:t xml:space="preserve"> </w:t>
      </w:r>
      <w:r w:rsidRPr="00E00A90">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w:t>
      </w:r>
      <w:r w:rsidRPr="00384B27">
        <w:rPr>
          <w:rFonts w:ascii="Garamond" w:hAnsi="Garamond"/>
          <w:sz w:val="24"/>
          <w:highlight w:val="cyan"/>
        </w:rPr>
        <w:t xml:space="preserve"> </w:t>
      </w:r>
      <w:r w:rsidRPr="00E00A90">
        <w:rPr>
          <w:rFonts w:ascii="Garamond" w:hAnsi="Garamond"/>
          <w:sz w:val="10"/>
          <w:szCs w:val="10"/>
        </w:rPr>
        <w:t xml:space="preserve">keeps repeating </w:t>
      </w:r>
      <w:proofErr w:type="gramStart"/>
      <w:r w:rsidRPr="00E00A90">
        <w:rPr>
          <w:rFonts w:ascii="Garamond" w:hAnsi="Garamond"/>
          <w:sz w:val="10"/>
          <w:szCs w:val="10"/>
        </w:rPr>
        <w:t>itself</w:t>
      </w:r>
      <w:proofErr w:type="gramEnd"/>
      <w:r w:rsidRPr="00E00A90">
        <w:rPr>
          <w:rFonts w:ascii="Garamond" w:hAnsi="Garamond"/>
          <w:sz w:val="10"/>
          <w:szCs w:val="10"/>
        </w:rPr>
        <w:t>, and if it </w:t>
      </w:r>
      <w:r w:rsidRPr="00384B27">
        <w:rPr>
          <w:rFonts w:ascii="Garamond" w:hAnsi="Garamond"/>
          <w:b/>
          <w:sz w:val="24"/>
          <w:highlight w:val="cyan"/>
          <w:u w:val="single"/>
        </w:rPr>
        <w:t>is incapable of understanding challenges to its own</w:t>
      </w:r>
      <w:r w:rsidRPr="001472A8">
        <w:rPr>
          <w:rFonts w:ascii="Garamond" w:hAnsi="Garamond"/>
          <w:b/>
          <w:sz w:val="24"/>
          <w:u w:val="single"/>
        </w:rPr>
        <w:t> </w:t>
      </w:r>
      <w:r w:rsidRPr="00E00A90">
        <w:rPr>
          <w:rFonts w:ascii="Garamond" w:hAnsi="Garamond"/>
          <w:sz w:val="10"/>
          <w:szCs w:val="10"/>
        </w:rPr>
        <w:t>intellectual </w:t>
      </w:r>
      <w:r w:rsidRPr="00384B27">
        <w:rPr>
          <w:rFonts w:ascii="Garamond" w:hAnsi="Garamond"/>
          <w:b/>
          <w:sz w:val="24"/>
          <w:highlight w:val="cyan"/>
          <w:u w:val="single"/>
        </w:rPr>
        <w:t>authority</w:t>
      </w:r>
      <w:r w:rsidRPr="001472A8">
        <w:rPr>
          <w:rFonts w:ascii="Garamond" w:hAnsi="Garamond"/>
          <w:sz w:val="24"/>
        </w:rPr>
        <w:t>, </w:t>
      </w:r>
      <w:r w:rsidRPr="00E00A90">
        <w:rPr>
          <w:rFonts w:ascii="Garamond" w:hAnsi="Garamond"/>
          <w:sz w:val="10"/>
          <w:szCs w:val="10"/>
        </w:rPr>
        <w:t>that is because </w:t>
      </w:r>
      <w:r w:rsidRPr="00384B27">
        <w:rPr>
          <w:rFonts w:ascii="Garamond" w:hAnsi="Garamond"/>
          <w:b/>
          <w:sz w:val="24"/>
          <w:highlight w:val="cyan"/>
          <w:u w:val="single"/>
        </w:rPr>
        <w:t>it is</w:t>
      </w:r>
      <w:r w:rsidRPr="00384B27">
        <w:rPr>
          <w:rFonts w:ascii="Garamond" w:hAnsi="Garamond"/>
          <w:sz w:val="24"/>
          <w:highlight w:val="cyan"/>
        </w:rPr>
        <w:t xml:space="preserve"> </w:t>
      </w:r>
      <w:r w:rsidRPr="00E00A90">
        <w:rPr>
          <w:rFonts w:ascii="Garamond" w:hAnsi="Garamond"/>
          <w:sz w:val="10"/>
          <w:szCs w:val="10"/>
        </w:rPr>
        <w:t>not simply or even fundamentally a kind of thought. Normative legal thought is in</w:t>
      </w:r>
      <w:r w:rsidRPr="001472A8">
        <w:rPr>
          <w:rFonts w:ascii="Garamond" w:hAnsi="Garamond"/>
          <w:sz w:val="24"/>
        </w:rPr>
        <w:t xml:space="preserve"> </w:t>
      </w:r>
      <w:r w:rsidRPr="00384B27">
        <w:rPr>
          <w:rFonts w:ascii="Garamond" w:hAnsi="Garamond"/>
          <w:b/>
          <w:sz w:val="24"/>
          <w:highlight w:val="cyan"/>
          <w:u w:val="single"/>
        </w:rPr>
        <w:t>part a routine </w:t>
      </w:r>
      <w:r w:rsidRPr="00E00A90">
        <w:rPr>
          <w:rFonts w:ascii="Garamond" w:hAnsi="Garamond"/>
          <w:sz w:val="10"/>
          <w:szCs w:val="10"/>
        </w:rPr>
        <w:t>– our routine. It is the highly repetitive, cognitively entrenched, institutionally sanctioned, and politically enforced routine of the legal academy –</w:t>
      </w:r>
      <w:r w:rsidRPr="001472A8">
        <w:rPr>
          <w:rFonts w:ascii="Garamond" w:hAnsi="Garamond"/>
          <w:sz w:val="24"/>
        </w:rPr>
        <w:t xml:space="preserve"> </w:t>
      </w:r>
      <w:r w:rsidRPr="00384B27">
        <w:rPr>
          <w:rFonts w:ascii="Garamond" w:hAnsi="Garamond"/>
          <w:b/>
          <w:sz w:val="24"/>
          <w:highlight w:val="cyan"/>
          <w:u w:val="single"/>
        </w:rPr>
        <w:t>a routine that silently produces our thoughts</w:t>
      </w:r>
      <w:r w:rsidRPr="001472A8">
        <w:rPr>
          <w:rFonts w:ascii="Garamond" w:hAnsi="Garamond"/>
          <w:sz w:val="24"/>
        </w:rPr>
        <w:t xml:space="preserve"> </w:t>
      </w:r>
      <w:r w:rsidRPr="00E00A90">
        <w:rPr>
          <w:rFonts w:ascii="Garamond" w:hAnsi="Garamond"/>
          <w:sz w:val="10"/>
          <w:szCs w:val="10"/>
        </w:rPr>
        <w:t>and keeps our work channeled within the same old cognitive and rhetorical matrices. Like most routines, </w:t>
      </w:r>
      <w:r w:rsidRPr="00384B27">
        <w:rPr>
          <w:rFonts w:ascii="Garamond" w:hAnsi="Garamond"/>
          <w:b/>
          <w:sz w:val="24"/>
          <w:highlight w:val="cyan"/>
          <w:u w:val="single"/>
        </w:rPr>
        <w:t>it has been so well internalized that we repeat it</w:t>
      </w:r>
      <w:r w:rsidRPr="00384B27">
        <w:rPr>
          <w:rFonts w:ascii="Garamond" w:hAnsi="Garamond"/>
          <w:sz w:val="24"/>
          <w:highlight w:val="cyan"/>
        </w:rPr>
        <w:t xml:space="preserve"> </w:t>
      </w:r>
      <w:r w:rsidRPr="00E00A90">
        <w:rPr>
          <w:rFonts w:ascii="Garamond" w:hAnsi="Garamond"/>
          <w:sz w:val="10"/>
          <w:szCs w:val="10"/>
        </w:rPr>
        <w:t>automatically,</w:t>
      </w:r>
      <w:r w:rsidRPr="001472A8">
        <w:rPr>
          <w:rFonts w:ascii="Garamond" w:hAnsi="Garamond"/>
          <w:sz w:val="24"/>
        </w:rPr>
        <w:t xml:space="preserve"> </w:t>
      </w:r>
      <w:r w:rsidRPr="00384B27">
        <w:rPr>
          <w:rFonts w:ascii="Garamond" w:hAnsi="Garamond"/>
          <w:b/>
          <w:sz w:val="24"/>
          <w:highlight w:val="cyan"/>
          <w:u w:val="single"/>
        </w:rPr>
        <w:t>without thinking</w:t>
      </w:r>
      <w:r w:rsidRPr="001472A8">
        <w:rPr>
          <w:rFonts w:ascii="Garamond" w:hAnsi="Garamond"/>
          <w:sz w:val="24"/>
        </w:rPr>
        <w:t>.</w:t>
      </w:r>
      <w:r w:rsidRPr="006F5C29">
        <w:rPr>
          <w:rFonts w:ascii="Garamond" w:hAnsi="Garamond"/>
          <w:sz w:val="10"/>
          <w:szCs w:val="10"/>
        </w:rPr>
        <w:t xml:space="preserve"> Schlag, Pierre. </w:t>
      </w:r>
      <w:proofErr w:type="gramStart"/>
      <w:r w:rsidRPr="006F5C29">
        <w:rPr>
          <w:rFonts w:ascii="Garamond" w:hAnsi="Garamond"/>
          <w:sz w:val="10"/>
          <w:szCs w:val="10"/>
        </w:rPr>
        <w:t>1999. Normativity</w:t>
      </w:r>
      <w:proofErr w:type="gramEnd"/>
      <w:r w:rsidRPr="006F5C29">
        <w:rPr>
          <w:rFonts w:ascii="Garamond" w:hAnsi="Garamond"/>
          <w:sz w:val="10"/>
          <w:szCs w:val="10"/>
        </w:rPr>
        <w:t xml:space="preserve"> and the Politics of Form. </w:t>
      </w:r>
      <w:proofErr w:type="gramStart"/>
      <w:r w:rsidRPr="006F5C29">
        <w:rPr>
          <w:rFonts w:ascii="Garamond" w:hAnsi="Garamond"/>
          <w:sz w:val="10"/>
          <w:szCs w:val="10"/>
        </w:rPr>
        <w:t xml:space="preserve">University of Pennsylvania Law Review, </w:t>
      </w:r>
      <w:proofErr w:type="spellStart"/>
      <w:r w:rsidRPr="006F5C29">
        <w:rPr>
          <w:rFonts w:ascii="Garamond" w:hAnsi="Garamond"/>
          <w:sz w:val="10"/>
          <w:szCs w:val="10"/>
        </w:rPr>
        <w:t>Vol</w:t>
      </w:r>
      <w:proofErr w:type="spellEnd"/>
      <w:r w:rsidRPr="006F5C29">
        <w:rPr>
          <w:rFonts w:ascii="Garamond" w:hAnsi="Garamond"/>
          <w:sz w:val="10"/>
          <w:szCs w:val="10"/>
        </w:rPr>
        <w:t xml:space="preserve"> 139 No. 4.</w:t>
      </w:r>
      <w:proofErr w:type="gramEnd"/>
      <w:r w:rsidRPr="006F5C29">
        <w:rPr>
          <w:rFonts w:ascii="Garamond" w:hAnsi="Garamond"/>
          <w:sz w:val="10"/>
          <w:szCs w:val="10"/>
        </w:rPr>
        <w:t xml:space="preserve"> </w:t>
      </w:r>
      <w:proofErr w:type="spellStart"/>
      <w:proofErr w:type="gramStart"/>
      <w:r w:rsidRPr="006F5C29">
        <w:rPr>
          <w:rFonts w:ascii="Garamond" w:hAnsi="Garamond"/>
          <w:sz w:val="10"/>
          <w:szCs w:val="10"/>
        </w:rPr>
        <w:t>pp</w:t>
      </w:r>
      <w:proofErr w:type="spellEnd"/>
      <w:proofErr w:type="gramEnd"/>
      <w:r w:rsidRPr="006F5C29">
        <w:rPr>
          <w:rFonts w:ascii="Garamond" w:hAnsi="Garamond"/>
          <w:sz w:val="10"/>
          <w:szCs w:val="10"/>
        </w:rPr>
        <w:t xml:space="preserve"> 801-932. </w:t>
      </w:r>
    </w:p>
    <w:p w14:paraId="388BF71D" w14:textId="77777777" w:rsidR="005307AB" w:rsidRDefault="005307AB" w:rsidP="0027499C">
      <w:pPr>
        <w:spacing w:line="360" w:lineRule="auto"/>
        <w:rPr>
          <w:rFonts w:ascii="Garamond" w:hAnsi="Garamond" w:cs="Times New Roman"/>
          <w:sz w:val="24"/>
        </w:rPr>
      </w:pPr>
    </w:p>
    <w:p w14:paraId="73BD5D52" w14:textId="77777777" w:rsidR="005223D0" w:rsidRDefault="005223D0" w:rsidP="0027499C">
      <w:pPr>
        <w:spacing w:line="360" w:lineRule="auto"/>
        <w:rPr>
          <w:rFonts w:ascii="Garamond" w:hAnsi="Garamond" w:cs="Times New Roman"/>
          <w:sz w:val="24"/>
        </w:rPr>
      </w:pPr>
    </w:p>
    <w:p w14:paraId="42B1FD30" w14:textId="77777777" w:rsidR="005223D0" w:rsidRDefault="005223D0" w:rsidP="0027499C">
      <w:pPr>
        <w:spacing w:line="360" w:lineRule="auto"/>
        <w:rPr>
          <w:rFonts w:ascii="Garamond" w:hAnsi="Garamond" w:cs="Times New Roman"/>
          <w:sz w:val="24"/>
        </w:rPr>
      </w:pPr>
    </w:p>
    <w:p w14:paraId="5A26FD5F" w14:textId="77777777" w:rsidR="00B23325" w:rsidRDefault="00B23325" w:rsidP="0027499C">
      <w:pPr>
        <w:spacing w:line="360" w:lineRule="auto"/>
        <w:rPr>
          <w:rFonts w:ascii="Garamond" w:hAnsi="Garamond" w:cs="Times New Roman"/>
          <w:sz w:val="24"/>
        </w:rPr>
      </w:pPr>
    </w:p>
    <w:p w14:paraId="24D31BFA" w14:textId="77777777" w:rsidR="00B23325" w:rsidRDefault="00B23325" w:rsidP="0027499C">
      <w:pPr>
        <w:spacing w:line="360" w:lineRule="auto"/>
        <w:rPr>
          <w:rFonts w:ascii="Garamond" w:hAnsi="Garamond" w:cs="Times New Roman"/>
          <w:sz w:val="24"/>
        </w:rPr>
      </w:pPr>
    </w:p>
    <w:p w14:paraId="4DB40974" w14:textId="77777777" w:rsidR="00282091" w:rsidRDefault="00282091" w:rsidP="0027499C">
      <w:pPr>
        <w:spacing w:line="360" w:lineRule="auto"/>
        <w:rPr>
          <w:rFonts w:ascii="Garamond" w:hAnsi="Garamond" w:cs="Times New Roman"/>
          <w:sz w:val="24"/>
        </w:rPr>
      </w:pPr>
    </w:p>
    <w:p w14:paraId="0EDB75F8" w14:textId="77777777" w:rsidR="00282091" w:rsidRDefault="00282091" w:rsidP="0027499C">
      <w:pPr>
        <w:spacing w:line="360" w:lineRule="auto"/>
        <w:rPr>
          <w:rFonts w:ascii="Garamond" w:hAnsi="Garamond" w:cs="Times New Roman"/>
          <w:sz w:val="24"/>
        </w:rPr>
      </w:pPr>
    </w:p>
    <w:p w14:paraId="7E283455" w14:textId="77777777" w:rsidR="00C97B8F" w:rsidRDefault="00C97B8F" w:rsidP="0027499C">
      <w:pPr>
        <w:spacing w:line="360" w:lineRule="auto"/>
        <w:rPr>
          <w:rFonts w:ascii="Garamond" w:hAnsi="Garamond" w:cs="Times New Roman"/>
          <w:sz w:val="24"/>
        </w:rPr>
      </w:pPr>
    </w:p>
    <w:p w14:paraId="676CA26E" w14:textId="4DA0320C" w:rsidR="00C97B8F" w:rsidRDefault="00C97B8F">
      <w:pPr>
        <w:rPr>
          <w:rFonts w:ascii="Garamond" w:hAnsi="Garamond" w:cs="Times New Roman"/>
          <w:sz w:val="24"/>
        </w:rPr>
      </w:pPr>
      <w:r>
        <w:rPr>
          <w:rFonts w:ascii="Garamond" w:hAnsi="Garamond" w:cs="Times New Roman"/>
          <w:sz w:val="24"/>
        </w:rPr>
        <w:br w:type="page"/>
      </w:r>
    </w:p>
    <w:p w14:paraId="15ACD945" w14:textId="77777777" w:rsidR="00C97B8F" w:rsidRPr="0027499C" w:rsidRDefault="00C97B8F" w:rsidP="0027499C">
      <w:pPr>
        <w:spacing w:line="360" w:lineRule="auto"/>
        <w:rPr>
          <w:rFonts w:ascii="Garamond" w:hAnsi="Garamond" w:cs="Times New Roman"/>
          <w:sz w:val="24"/>
        </w:rPr>
      </w:pPr>
    </w:p>
    <w:sectPr w:rsidR="00C97B8F" w:rsidRPr="0027499C" w:rsidSect="00FD6238">
      <w:headerReference w:type="default" r:id="rId9"/>
      <w:pgSz w:w="12240" w:h="15840"/>
      <w:pgMar w:top="720" w:right="648" w:bottom="576" w:left="648" w:header="288" w:footer="28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7B1F77" w14:textId="77777777" w:rsidR="00912A4A" w:rsidRDefault="00912A4A" w:rsidP="004212AD">
      <w:r>
        <w:separator/>
      </w:r>
    </w:p>
  </w:endnote>
  <w:endnote w:type="continuationSeparator" w:id="0">
    <w:p w14:paraId="50A0AF81" w14:textId="77777777" w:rsidR="00912A4A" w:rsidRDefault="00912A4A" w:rsidP="004212AD">
      <w:r>
        <w:continuationSeparator/>
      </w:r>
    </w:p>
  </w:endnote>
  <w:endnote w:id="1">
    <w:p w14:paraId="776F4ADE" w14:textId="77777777" w:rsidR="00912A4A" w:rsidRDefault="00912A4A" w:rsidP="00B807E1">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09BC4" w14:textId="77777777" w:rsidR="00912A4A" w:rsidRDefault="00912A4A" w:rsidP="004212AD">
      <w:r>
        <w:separator/>
      </w:r>
    </w:p>
  </w:footnote>
  <w:footnote w:type="continuationSeparator" w:id="0">
    <w:p w14:paraId="52979D57" w14:textId="77777777" w:rsidR="00912A4A" w:rsidRDefault="00912A4A" w:rsidP="004212AD">
      <w:r>
        <w:continuationSeparator/>
      </w:r>
    </w:p>
  </w:footnote>
  <w:footnote w:id="1">
    <w:p w14:paraId="4699F8E3" w14:textId="6E59AF73" w:rsidR="00912A4A" w:rsidRPr="00565C9F" w:rsidRDefault="00912A4A">
      <w:pPr>
        <w:pStyle w:val="FootnoteText"/>
        <w:rPr>
          <w:rFonts w:ascii="Garamond" w:hAnsi="Garamond"/>
          <w:sz w:val="24"/>
          <w:vertAlign w:val="subscript"/>
        </w:rPr>
      </w:pPr>
      <w:r w:rsidRPr="00565C9F">
        <w:rPr>
          <w:rStyle w:val="FootnoteReference"/>
          <w:rFonts w:ascii="Garamond" w:hAnsi="Garamond"/>
          <w:sz w:val="24"/>
          <w:vertAlign w:val="subscript"/>
        </w:rPr>
        <w:footnoteRef/>
      </w:r>
      <w:r w:rsidRPr="00565C9F">
        <w:rPr>
          <w:rFonts w:ascii="Garamond" w:hAnsi="Garamond"/>
          <w:sz w:val="24"/>
          <w:vertAlign w:val="subscript"/>
        </w:rPr>
        <w:t xml:space="preserve"> “Environmental Ethics” Stanford Encyclopedia of Philosophy, 2002, http://plato.stanford.edu/entries/ethics-environmental/</w:t>
      </w:r>
    </w:p>
  </w:footnote>
  <w:footnote w:id="2">
    <w:p w14:paraId="271871FE" w14:textId="77777777" w:rsidR="00912A4A" w:rsidRPr="00565C9F" w:rsidRDefault="00912A4A" w:rsidP="00565C9F">
      <w:pPr>
        <w:pStyle w:val="FootnoteText"/>
        <w:rPr>
          <w:rFonts w:ascii="Garamond" w:hAnsi="Garamond"/>
          <w:sz w:val="24"/>
          <w:vertAlign w:val="subscript"/>
        </w:rPr>
      </w:pPr>
      <w:r w:rsidRPr="00565C9F">
        <w:rPr>
          <w:rStyle w:val="FootnoteReference"/>
          <w:rFonts w:ascii="Garamond" w:hAnsi="Garamond"/>
          <w:sz w:val="24"/>
          <w:vertAlign w:val="subscript"/>
        </w:rPr>
        <w:footnoteRef/>
      </w:r>
      <w:r w:rsidRPr="00565C9F">
        <w:rPr>
          <w:rFonts w:ascii="Garamond" w:hAnsi="Garamond"/>
          <w:sz w:val="24"/>
          <w:vertAlign w:val="subscript"/>
        </w:rPr>
        <w:t xml:space="preserve"> </w:t>
      </w:r>
      <w:proofErr w:type="spellStart"/>
      <w:r w:rsidRPr="00565C9F">
        <w:rPr>
          <w:rFonts w:ascii="Garamond" w:hAnsi="Garamond"/>
          <w:sz w:val="24"/>
          <w:vertAlign w:val="subscript"/>
        </w:rPr>
        <w:t>Satyajit</w:t>
      </w:r>
      <w:proofErr w:type="spellEnd"/>
      <w:r w:rsidRPr="00565C9F">
        <w:rPr>
          <w:rFonts w:ascii="Garamond" w:hAnsi="Garamond"/>
          <w:sz w:val="24"/>
          <w:vertAlign w:val="subscript"/>
        </w:rPr>
        <w:t xml:space="preserve"> Das (expert on financial derivatives and risk). “Anthropocentricity.” 2014: What Scientific Idea Is Ready for Retirement?” Edge. 2014. </w:t>
      </w:r>
      <w:hyperlink r:id="rId1" w:history="1">
        <w:r w:rsidRPr="00565C9F">
          <w:rPr>
            <w:rStyle w:val="Hyperlink"/>
            <w:rFonts w:ascii="Garamond" w:hAnsi="Garamond"/>
            <w:sz w:val="24"/>
            <w:vertAlign w:val="subscript"/>
          </w:rPr>
          <w:t>http://edge.org/response-detail/25391</w:t>
        </w:r>
      </w:hyperlink>
    </w:p>
    <w:p w14:paraId="7EA13F43" w14:textId="77777777" w:rsidR="00912A4A" w:rsidRPr="00565C9F" w:rsidRDefault="00912A4A" w:rsidP="00565C9F">
      <w:pPr>
        <w:pStyle w:val="FootnoteText"/>
        <w:rPr>
          <w:rFonts w:ascii="Garamond" w:hAnsi="Garamond"/>
          <w:sz w:val="24"/>
          <w:vertAlign w:val="subscript"/>
        </w:rPr>
      </w:pPr>
    </w:p>
    <w:p w14:paraId="5BC2DD73" w14:textId="765D916F" w:rsidR="00912A4A" w:rsidRDefault="00912A4A">
      <w:pPr>
        <w:pStyle w:val="FootnoteText"/>
      </w:pPr>
      <w:r w:rsidRPr="00565C9F">
        <w:rPr>
          <w:rFonts w:ascii="Garamond" w:hAnsi="Garamond"/>
          <w:sz w:val="24"/>
          <w:vertAlign w:val="subscript"/>
        </w:rPr>
        <w:t xml:space="preserve">Gottlieb 94 — Roger S. Gottlieb, Professor of Humanities at Worcester Polytechnic Institute, holds a Ph.D. in Philosophy from Brandeis University, 1994 ("Ethics and Trauma: </w:t>
      </w:r>
      <w:proofErr w:type="spellStart"/>
      <w:r w:rsidRPr="00565C9F">
        <w:rPr>
          <w:rFonts w:ascii="Garamond" w:hAnsi="Garamond"/>
          <w:sz w:val="24"/>
          <w:vertAlign w:val="subscript"/>
        </w:rPr>
        <w:t>Levinas</w:t>
      </w:r>
      <w:proofErr w:type="spellEnd"/>
      <w:r w:rsidRPr="00565C9F">
        <w:rPr>
          <w:rFonts w:ascii="Garamond" w:hAnsi="Garamond"/>
          <w:sz w:val="24"/>
          <w:vertAlign w:val="subscript"/>
        </w:rPr>
        <w:t>, Feminism, and Deep Ecology," Crosscurrents: A Journal of Religion and Intellectual Life, Summer</w:t>
      </w:r>
    </w:p>
  </w:footnote>
  <w:footnote w:id="3">
    <w:p w14:paraId="24F3C709" w14:textId="3EF9BBF8" w:rsidR="00912A4A" w:rsidRPr="00013B5B" w:rsidRDefault="00912A4A" w:rsidP="00013B5B">
      <w:pPr>
        <w:pStyle w:val="FootnoteText"/>
        <w:rPr>
          <w:rFonts w:ascii="Garamond" w:hAnsi="Garamond"/>
          <w:sz w:val="24"/>
          <w:vertAlign w:val="subscript"/>
        </w:rPr>
      </w:pPr>
      <w:r w:rsidRPr="00013B5B">
        <w:rPr>
          <w:rStyle w:val="FootnoteReference"/>
          <w:rFonts w:ascii="Garamond" w:hAnsi="Garamond"/>
          <w:sz w:val="24"/>
          <w:vertAlign w:val="subscript"/>
        </w:rPr>
        <w:footnoteRef/>
      </w:r>
      <w:r w:rsidRPr="00013B5B">
        <w:rPr>
          <w:rFonts w:ascii="Garamond" w:hAnsi="Garamond"/>
          <w:sz w:val="24"/>
          <w:vertAlign w:val="subscript"/>
        </w:rPr>
        <w:footnoteRef/>
      </w:r>
      <w:r w:rsidRPr="00013B5B">
        <w:rPr>
          <w:rFonts w:ascii="Garamond" w:hAnsi="Garamond"/>
          <w:sz w:val="24"/>
          <w:vertAlign w:val="subscript"/>
        </w:rPr>
        <w:t xml:space="preserve">Michel Foucault [Enjoys Sexuality], “Power and Knowledge,” </w:t>
      </w:r>
      <w:proofErr w:type="spellStart"/>
      <w:r w:rsidRPr="00013B5B">
        <w:rPr>
          <w:rFonts w:ascii="Garamond" w:hAnsi="Garamond"/>
          <w:sz w:val="24"/>
          <w:vertAlign w:val="subscript"/>
        </w:rPr>
        <w:t>Routledge</w:t>
      </w:r>
      <w:proofErr w:type="spellEnd"/>
      <w:r w:rsidRPr="00013B5B">
        <w:rPr>
          <w:rFonts w:ascii="Garamond" w:hAnsi="Garamond"/>
          <w:sz w:val="24"/>
          <w:vertAlign w:val="subscript"/>
        </w:rPr>
        <w:t xml:space="preserve">, 1980, Print.  </w:t>
      </w:r>
      <w:hyperlink r:id="rId2" w:history="1">
        <w:r w:rsidRPr="00013B5B">
          <w:rPr>
            <w:rStyle w:val="Hyperlink"/>
            <w:rFonts w:ascii="Garamond" w:hAnsi="Garamond"/>
            <w:sz w:val="24"/>
            <w:vertAlign w:val="subscript"/>
          </w:rPr>
          <w:t>http://metro-natshar-31-71.brain.net.pk/articles/Foucault%20-%20Power-Knowledge.pdf</w:t>
        </w:r>
      </w:hyperlink>
      <w:r w:rsidRPr="00013B5B">
        <w:rPr>
          <w:rFonts w:ascii="Garamond" w:hAnsi="Garamond"/>
          <w:sz w:val="24"/>
          <w:vertAlign w:val="subscript"/>
        </w:rPr>
        <w:t xml:space="preserve"> </w:t>
      </w:r>
    </w:p>
    <w:p w14:paraId="48AD61B8" w14:textId="372767B5" w:rsidR="00912A4A" w:rsidRDefault="00912A4A" w:rsidP="00013B5B">
      <w:pPr>
        <w:pStyle w:val="FootnoteText"/>
      </w:pPr>
      <w:r w:rsidRPr="00013B5B">
        <w:rPr>
          <w:rFonts w:ascii="Garamond" w:hAnsi="Garamond"/>
          <w:sz w:val="24"/>
          <w:vertAlign w:val="subscript"/>
        </w:rPr>
        <w:footnoteRef/>
      </w:r>
      <w:r w:rsidRPr="00013B5B">
        <w:rPr>
          <w:rFonts w:ascii="Garamond" w:hAnsi="Garamond"/>
          <w:sz w:val="24"/>
          <w:vertAlign w:val="subscript"/>
        </w:rPr>
        <w:t xml:space="preserve"> Gilles Deleuze [Disliked Freud], “Essays: Critical and Clinical,” 1993, Print. </w:t>
      </w:r>
      <w:hyperlink r:id="rId3" w:history="1">
        <w:r w:rsidRPr="00013B5B">
          <w:rPr>
            <w:rStyle w:val="Hyperlink"/>
            <w:rFonts w:ascii="Garamond" w:hAnsi="Garamond"/>
            <w:sz w:val="24"/>
            <w:vertAlign w:val="subscript"/>
          </w:rPr>
          <w:t>http://www.scribd.com/doc/42735746/Essays-Critical-and-Clinical-Gilles-Deleuze</w:t>
        </w:r>
      </w:hyperlink>
    </w:p>
  </w:footnote>
  <w:footnote w:id="4">
    <w:p w14:paraId="0534AD61" w14:textId="68ACD0FD" w:rsidR="00912A4A" w:rsidRPr="00682AE4" w:rsidRDefault="00912A4A">
      <w:pPr>
        <w:pStyle w:val="FootnoteText"/>
        <w:rPr>
          <w:rFonts w:ascii="Garamond" w:hAnsi="Garamond"/>
          <w:sz w:val="24"/>
          <w:vertAlign w:val="subscript"/>
        </w:rPr>
      </w:pPr>
      <w:r w:rsidRPr="00682AE4">
        <w:rPr>
          <w:rStyle w:val="FootnoteReference"/>
          <w:rFonts w:ascii="Garamond" w:hAnsi="Garamond"/>
          <w:sz w:val="24"/>
          <w:vertAlign w:val="subscript"/>
        </w:rPr>
        <w:footnoteRef/>
      </w:r>
      <w:r w:rsidRPr="00682AE4">
        <w:rPr>
          <w:rFonts w:ascii="Garamond" w:hAnsi="Garamond"/>
          <w:sz w:val="24"/>
          <w:vertAlign w:val="subscript"/>
        </w:rPr>
        <w:t xml:space="preserve"> Wood 98 (Allen, philosopher) “Kant on Duties Regarding Nonrational Nature,” Proceedings of the Aristotelian Society Supplement, Volume LXXII (1998) </w:t>
      </w:r>
    </w:p>
  </w:footnote>
  <w:footnote w:id="5">
    <w:p w14:paraId="43C88449" w14:textId="77777777" w:rsidR="00912A4A" w:rsidRPr="00D64A1E" w:rsidRDefault="00912A4A" w:rsidP="00D64A1E">
      <w:pPr>
        <w:pStyle w:val="FootnoteText"/>
        <w:rPr>
          <w:rFonts w:ascii="Garamond" w:hAnsi="Garamond"/>
          <w:sz w:val="24"/>
          <w:vertAlign w:val="subscript"/>
        </w:rPr>
      </w:pPr>
      <w:r w:rsidRPr="00D64A1E">
        <w:rPr>
          <w:rStyle w:val="FootnoteReference"/>
          <w:rFonts w:ascii="Garamond" w:hAnsi="Garamond"/>
          <w:sz w:val="24"/>
          <w:vertAlign w:val="subscript"/>
        </w:rPr>
        <w:footnoteRef/>
      </w:r>
      <w:r w:rsidRPr="00D64A1E">
        <w:rPr>
          <w:rFonts w:ascii="Garamond" w:hAnsi="Garamond"/>
          <w:sz w:val="24"/>
          <w:vertAlign w:val="subscript"/>
        </w:rPr>
        <w:t xml:space="preserve"> Bell and Russell, </w:t>
      </w:r>
      <w:proofErr w:type="spellStart"/>
      <w:r w:rsidRPr="00D64A1E">
        <w:rPr>
          <w:rFonts w:ascii="Garamond" w:hAnsi="Garamond"/>
          <w:sz w:val="24"/>
          <w:vertAlign w:val="subscript"/>
        </w:rPr>
        <w:t>2K</w:t>
      </w:r>
      <w:proofErr w:type="spellEnd"/>
      <w:r w:rsidRPr="00D64A1E">
        <w:rPr>
          <w:rFonts w:ascii="Garamond" w:hAnsi="Garamond"/>
          <w:sz w:val="24"/>
          <w:vertAlign w:val="subscript"/>
        </w:rPr>
        <w:t xml:space="preserve"> (Anne C. by graduate students in the Faculty of Environmental Studies, York University and Constance L. a graduate student at the Ontario Institute for Studies in Education, University of Toronto, Beyond Human, Beyond Words: Anthropocentrism, Critical Pedagogy, and the Poststructuralist Turn, </w:t>
      </w:r>
      <w:hyperlink r:id="rId4" w:history="1">
        <w:r w:rsidRPr="00D64A1E">
          <w:rPr>
            <w:rStyle w:val="Hyperlink"/>
            <w:rFonts w:ascii="Garamond" w:hAnsi="Garamond"/>
            <w:sz w:val="24"/>
            <w:vertAlign w:val="subscript"/>
          </w:rPr>
          <w:t>http://www.csse-scee.ca/CJE/Articles/FullText/CJE25-3/CJE25-3-bell.pdf)</w:t>
        </w:r>
      </w:hyperlink>
    </w:p>
    <w:p w14:paraId="4514BE1F" w14:textId="5A369835" w:rsidR="00912A4A" w:rsidRDefault="00912A4A">
      <w:pPr>
        <w:pStyle w:val="FootnoteText"/>
      </w:pPr>
    </w:p>
  </w:footnote>
  <w:footnote w:id="6">
    <w:p w14:paraId="200DB41A" w14:textId="5539F7A3" w:rsidR="00912A4A" w:rsidRPr="00D64A1E" w:rsidRDefault="00912A4A">
      <w:pPr>
        <w:pStyle w:val="FootnoteText"/>
        <w:rPr>
          <w:rFonts w:ascii="Garamond" w:hAnsi="Garamond"/>
          <w:sz w:val="24"/>
          <w:vertAlign w:val="subscript"/>
        </w:rPr>
      </w:pPr>
      <w:r w:rsidRPr="00D64A1E">
        <w:rPr>
          <w:rStyle w:val="FootnoteReference"/>
          <w:rFonts w:ascii="Garamond" w:hAnsi="Garamond"/>
          <w:sz w:val="24"/>
          <w:vertAlign w:val="subscript"/>
        </w:rPr>
        <w:footnoteRef/>
      </w:r>
      <w:r w:rsidRPr="00D64A1E">
        <w:rPr>
          <w:rFonts w:ascii="Garamond" w:hAnsi="Garamond"/>
          <w:sz w:val="24"/>
          <w:vertAlign w:val="subscript"/>
        </w:rPr>
        <w:t xml:space="preserve"> Peter McLaren. </w:t>
      </w:r>
      <w:proofErr w:type="gramStart"/>
      <w:r w:rsidRPr="00D64A1E">
        <w:rPr>
          <w:rFonts w:ascii="Garamond" w:hAnsi="Garamond"/>
          <w:sz w:val="24"/>
          <w:vertAlign w:val="subscript"/>
        </w:rPr>
        <w:t>Professor of Division of Urban Schooling and forerunner in critical pedagogy.</w:t>
      </w:r>
      <w:proofErr w:type="gramEnd"/>
      <w:r w:rsidRPr="00D64A1E">
        <w:rPr>
          <w:rFonts w:ascii="Garamond" w:hAnsi="Garamond"/>
          <w:sz w:val="24"/>
          <w:vertAlign w:val="subscript"/>
        </w:rPr>
        <w:t xml:space="preserve"> “Critical Pedagogy and Predatory Culture: Oppositional Politics in a Postmodern Era.” 1995.</w:t>
      </w:r>
    </w:p>
  </w:footnote>
  <w:footnote w:id="7">
    <w:p w14:paraId="00ADF17E" w14:textId="71EB174E" w:rsidR="00912A4A" w:rsidRPr="00D64A1E" w:rsidRDefault="00912A4A">
      <w:pPr>
        <w:pStyle w:val="FootnoteText"/>
        <w:rPr>
          <w:rFonts w:ascii="Garamond" w:hAnsi="Garamond"/>
          <w:sz w:val="24"/>
          <w:vertAlign w:val="subscript"/>
        </w:rPr>
      </w:pPr>
      <w:r w:rsidRPr="00D64A1E">
        <w:rPr>
          <w:rStyle w:val="FootnoteReference"/>
          <w:rFonts w:ascii="Garamond" w:hAnsi="Garamond"/>
          <w:sz w:val="24"/>
          <w:vertAlign w:val="subscript"/>
        </w:rPr>
        <w:footnoteRef/>
      </w:r>
      <w:r w:rsidRPr="00D64A1E">
        <w:rPr>
          <w:rFonts w:ascii="Garamond" w:hAnsi="Garamond"/>
          <w:sz w:val="24"/>
          <w:vertAlign w:val="subscript"/>
        </w:rPr>
        <w:t xml:space="preserve"> Best 9, UT El Paso philosophy professor, 2009 (Steven, “The Rise of Critical Animal Studies: Putting Theory into Action and Animal Liberation into Higher Education “, Journal for Critical Animal Studies, Volume VII, Issue 1, 2009,</w:t>
      </w:r>
    </w:p>
  </w:footnote>
  <w:footnote w:id="8">
    <w:p w14:paraId="42210E01" w14:textId="45589B08" w:rsidR="00912A4A" w:rsidRPr="00150F2D" w:rsidRDefault="00912A4A">
      <w:pPr>
        <w:pStyle w:val="FootnoteText"/>
        <w:rPr>
          <w:rFonts w:ascii="Garamond" w:hAnsi="Garamond"/>
          <w:sz w:val="24"/>
          <w:vertAlign w:val="subscript"/>
        </w:rPr>
      </w:pPr>
      <w:r w:rsidRPr="00150F2D">
        <w:rPr>
          <w:rStyle w:val="FootnoteReference"/>
          <w:rFonts w:ascii="Garamond" w:hAnsi="Garamond"/>
          <w:sz w:val="24"/>
          <w:vertAlign w:val="subscript"/>
        </w:rPr>
        <w:footnoteRef/>
      </w:r>
      <w:r w:rsidRPr="00150F2D">
        <w:rPr>
          <w:rFonts w:ascii="Garamond" w:hAnsi="Garamond"/>
          <w:sz w:val="24"/>
          <w:vertAlign w:val="subscript"/>
        </w:rPr>
        <w:t xml:space="preserve"> </w:t>
      </w:r>
      <w:proofErr w:type="spellStart"/>
      <w:r w:rsidRPr="00150F2D">
        <w:rPr>
          <w:rFonts w:ascii="Garamond" w:hAnsi="Garamond"/>
          <w:sz w:val="24"/>
          <w:vertAlign w:val="subscript"/>
        </w:rPr>
        <w:t>Gayatri</w:t>
      </w:r>
      <w:proofErr w:type="spellEnd"/>
      <w:r w:rsidRPr="00150F2D">
        <w:rPr>
          <w:rFonts w:ascii="Garamond" w:hAnsi="Garamond"/>
          <w:sz w:val="24"/>
          <w:vertAlign w:val="subscript"/>
        </w:rPr>
        <w:t xml:space="preserve"> </w:t>
      </w:r>
      <w:proofErr w:type="spellStart"/>
      <w:r w:rsidRPr="00150F2D">
        <w:rPr>
          <w:rFonts w:ascii="Garamond" w:hAnsi="Garamond"/>
          <w:sz w:val="24"/>
          <w:vertAlign w:val="subscript"/>
        </w:rPr>
        <w:t>Chakravorty</w:t>
      </w:r>
      <w:proofErr w:type="spellEnd"/>
      <w:r w:rsidRPr="00150F2D">
        <w:rPr>
          <w:rFonts w:ascii="Garamond" w:hAnsi="Garamond"/>
          <w:sz w:val="24"/>
          <w:vertAlign w:val="subscript"/>
        </w:rPr>
        <w:t xml:space="preserve"> </w:t>
      </w:r>
      <w:proofErr w:type="spellStart"/>
      <w:r w:rsidRPr="00150F2D">
        <w:rPr>
          <w:rFonts w:ascii="Garamond" w:hAnsi="Garamond"/>
          <w:sz w:val="24"/>
          <w:vertAlign w:val="subscript"/>
        </w:rPr>
        <w:t>Spivak</w:t>
      </w:r>
      <w:proofErr w:type="spellEnd"/>
      <w:r w:rsidRPr="00150F2D">
        <w:rPr>
          <w:rFonts w:ascii="Garamond" w:hAnsi="Garamond"/>
          <w:sz w:val="24"/>
          <w:vertAlign w:val="subscript"/>
        </w:rPr>
        <w:t xml:space="preserve">, Indian literary theorist, philosopher and University Professor at Columbia University, </w:t>
      </w:r>
      <w:r w:rsidRPr="00150F2D">
        <w:rPr>
          <w:rFonts w:ascii="Garamond" w:hAnsi="Garamond"/>
          <w:i/>
          <w:sz w:val="24"/>
          <w:vertAlign w:val="subscript"/>
        </w:rPr>
        <w:t xml:space="preserve">Marxism and the Interpretation of Culture, </w:t>
      </w:r>
      <w:r w:rsidRPr="00150F2D">
        <w:rPr>
          <w:rFonts w:ascii="Garamond" w:hAnsi="Garamond"/>
          <w:sz w:val="24"/>
          <w:vertAlign w:val="subscript"/>
        </w:rPr>
        <w:t>1988</w:t>
      </w:r>
      <w:r w:rsidRPr="00150F2D">
        <w:rPr>
          <w:rFonts w:ascii="Garamond" w:hAnsi="Garamond"/>
          <w:i/>
          <w:sz w:val="24"/>
          <w:vertAlign w:val="subscript"/>
        </w:rPr>
        <w:t xml:space="preserve"> </w:t>
      </w:r>
      <w:r w:rsidRPr="00150F2D">
        <w:rPr>
          <w:rFonts w:ascii="Garamond" w:hAnsi="Garamond"/>
          <w:sz w:val="24"/>
          <w:vertAlign w:val="subscript"/>
        </w:rPr>
        <w:t>“Can the Subaltern Speak</w:t>
      </w:r>
      <w:proofErr w:type="gramStart"/>
      <w:r w:rsidRPr="00150F2D">
        <w:rPr>
          <w:rFonts w:ascii="Garamond" w:hAnsi="Garamond"/>
          <w:sz w:val="24"/>
          <w:vertAlign w:val="subscript"/>
        </w:rPr>
        <w:t>?,</w:t>
      </w:r>
      <w:proofErr w:type="gramEnd"/>
      <w:r w:rsidRPr="00150F2D">
        <w:rPr>
          <w:rFonts w:ascii="Garamond" w:hAnsi="Garamond"/>
          <w:sz w:val="24"/>
          <w:vertAlign w:val="subscript"/>
        </w:rPr>
        <w:t xml:space="preserve">” Online, </w:t>
      </w:r>
      <w:proofErr w:type="spellStart"/>
      <w:r w:rsidRPr="00150F2D">
        <w:rPr>
          <w:rFonts w:ascii="Garamond" w:hAnsi="Garamond"/>
          <w:i/>
          <w:sz w:val="24"/>
          <w:vertAlign w:val="subscript"/>
        </w:rPr>
        <w:t>azp</w:t>
      </w:r>
      <w:proofErr w:type="spellEnd"/>
    </w:p>
  </w:footnote>
  <w:footnote w:id="9">
    <w:p w14:paraId="1A0E5CCC" w14:textId="2F8396AD" w:rsidR="00912A4A" w:rsidRPr="00150F2D" w:rsidRDefault="00912A4A">
      <w:pPr>
        <w:pStyle w:val="FootnoteText"/>
        <w:rPr>
          <w:rFonts w:ascii="Garamond" w:hAnsi="Garamond"/>
          <w:sz w:val="24"/>
          <w:vertAlign w:val="subscript"/>
        </w:rPr>
      </w:pPr>
      <w:r w:rsidRPr="00150F2D">
        <w:rPr>
          <w:rStyle w:val="FootnoteReference"/>
          <w:rFonts w:ascii="Garamond" w:hAnsi="Garamond"/>
          <w:sz w:val="24"/>
          <w:vertAlign w:val="subscript"/>
        </w:rPr>
        <w:footnoteRef/>
      </w:r>
      <w:r w:rsidRPr="00150F2D">
        <w:rPr>
          <w:rFonts w:ascii="Garamond" w:hAnsi="Garamond"/>
          <w:sz w:val="24"/>
          <w:vertAlign w:val="subscript"/>
        </w:rPr>
        <w:t xml:space="preserve"> Andrew W. Mellon Professor of the Humanities @ Brown </w:t>
      </w:r>
      <w:r>
        <w:rPr>
          <w:rFonts w:ascii="Garamond" w:hAnsi="Garamond"/>
          <w:sz w:val="24"/>
          <w:vertAlign w:val="subscript"/>
        </w:rPr>
        <w:t>–</w:t>
      </w:r>
      <w:r w:rsidRPr="00150F2D">
        <w:rPr>
          <w:rFonts w:ascii="Garamond" w:hAnsi="Garamond"/>
          <w:sz w:val="24"/>
          <w:vertAlign w:val="subscript"/>
        </w:rPr>
        <w:t xml:space="preserve"> </w:t>
      </w:r>
      <w:r w:rsidRPr="00150F2D">
        <w:rPr>
          <w:rFonts w:ascii="Garamond" w:hAnsi="Garamond"/>
          <w:bCs/>
          <w:sz w:val="24"/>
          <w:vertAlign w:val="subscript"/>
        </w:rPr>
        <w:t>1993</w:t>
      </w:r>
      <w:r>
        <w:rPr>
          <w:rFonts w:ascii="Garamond" w:hAnsi="Garamond"/>
          <w:sz w:val="24"/>
          <w:vertAlign w:val="subscript"/>
        </w:rPr>
        <w:t xml:space="preserve"> </w:t>
      </w:r>
      <w:r w:rsidRPr="00150F2D">
        <w:rPr>
          <w:rFonts w:ascii="Garamond" w:hAnsi="Garamond"/>
          <w:sz w:val="24"/>
          <w:vertAlign w:val="subscript"/>
        </w:rPr>
        <w:t xml:space="preserve">(Rey, </w:t>
      </w:r>
      <w:r w:rsidRPr="00150F2D">
        <w:rPr>
          <w:rFonts w:ascii="Garamond" w:hAnsi="Garamond"/>
          <w:i/>
          <w:sz w:val="24"/>
          <w:vertAlign w:val="subscript"/>
        </w:rPr>
        <w:t>Writing Diaspora: Tactics of Intervention in Contemporary Cultural Studies</w:t>
      </w:r>
      <w:r w:rsidRPr="00150F2D">
        <w:rPr>
          <w:rFonts w:ascii="Garamond" w:hAnsi="Garamond"/>
          <w:sz w:val="24"/>
          <w:vertAlign w:val="subscript"/>
        </w:rPr>
        <w:t>, p. 16-17)</w:t>
      </w:r>
      <w:r w:rsidRPr="00150F2D">
        <w:t xml:space="preserve"> </w:t>
      </w:r>
    </w:p>
  </w:footnote>
  <w:footnote w:id="10">
    <w:p w14:paraId="0D664E03" w14:textId="22535473" w:rsidR="00912A4A" w:rsidRPr="00150F2D" w:rsidRDefault="00912A4A">
      <w:pPr>
        <w:pStyle w:val="FootnoteText"/>
        <w:rPr>
          <w:rFonts w:ascii="Garamond" w:hAnsi="Garamond"/>
          <w:sz w:val="24"/>
          <w:vertAlign w:val="subscript"/>
        </w:rPr>
      </w:pPr>
      <w:r w:rsidRPr="00150F2D">
        <w:rPr>
          <w:rStyle w:val="FootnoteReference"/>
          <w:rFonts w:ascii="Garamond" w:hAnsi="Garamond"/>
          <w:sz w:val="24"/>
          <w:vertAlign w:val="subscript"/>
        </w:rPr>
        <w:footnoteRef/>
      </w:r>
      <w:r w:rsidRPr="00150F2D">
        <w:rPr>
          <w:rFonts w:ascii="Garamond" w:hAnsi="Garamond"/>
          <w:sz w:val="24"/>
          <w:vertAlign w:val="subscript"/>
        </w:rPr>
        <w:t xml:space="preserve"> </w:t>
      </w:r>
      <w:proofErr w:type="spellStart"/>
      <w:r w:rsidRPr="00150F2D">
        <w:rPr>
          <w:rFonts w:ascii="Garamond" w:hAnsi="Garamond"/>
          <w:sz w:val="24"/>
          <w:vertAlign w:val="subscript"/>
        </w:rPr>
        <w:t>Shampa</w:t>
      </w:r>
      <w:proofErr w:type="spellEnd"/>
      <w:r w:rsidRPr="00150F2D">
        <w:rPr>
          <w:rFonts w:ascii="Garamond" w:hAnsi="Garamond"/>
          <w:sz w:val="24"/>
          <w:vertAlign w:val="subscript"/>
        </w:rPr>
        <w:t xml:space="preserve"> </w:t>
      </w:r>
      <w:proofErr w:type="spellStart"/>
      <w:r w:rsidRPr="00150F2D">
        <w:rPr>
          <w:rFonts w:ascii="Garamond" w:hAnsi="Garamond"/>
          <w:sz w:val="24"/>
          <w:vertAlign w:val="subscript"/>
        </w:rPr>
        <w:t>BISWAS</w:t>
      </w:r>
      <w:proofErr w:type="spellEnd"/>
      <w:r w:rsidRPr="00150F2D">
        <w:rPr>
          <w:rFonts w:ascii="Garamond" w:hAnsi="Garamond"/>
          <w:sz w:val="24"/>
          <w:vertAlign w:val="subscript"/>
        </w:rPr>
        <w:t>, Politics @ Whitman, “Empire and Global Public Intellectuals: Reading Edward Said as an International Relations Theorist,” Millennium 36</w:t>
      </w:r>
    </w:p>
  </w:footnote>
  <w:footnote w:id="11">
    <w:p w14:paraId="13D74B6C" w14:textId="6DBC6FFF" w:rsidR="00912A4A" w:rsidRPr="000040F1" w:rsidRDefault="00912A4A">
      <w:pPr>
        <w:pStyle w:val="FootnoteText"/>
        <w:rPr>
          <w:rFonts w:ascii="Garamond" w:hAnsi="Garamond"/>
          <w:sz w:val="24"/>
          <w:vertAlign w:val="subscript"/>
        </w:rPr>
      </w:pPr>
      <w:r w:rsidRPr="000040F1">
        <w:rPr>
          <w:rStyle w:val="FootnoteReference"/>
          <w:rFonts w:ascii="Garamond" w:hAnsi="Garamond"/>
          <w:sz w:val="24"/>
          <w:vertAlign w:val="subscript"/>
        </w:rPr>
        <w:footnoteRef/>
      </w:r>
      <w:r w:rsidRPr="000040F1">
        <w:rPr>
          <w:rFonts w:ascii="Garamond" w:hAnsi="Garamond"/>
          <w:sz w:val="24"/>
          <w:vertAlign w:val="subscript"/>
        </w:rPr>
        <w:t xml:space="preserve"> Timothy Morton, "The Ecological Thought," Published by: the President and Fellows of Harvard College 2010</w:t>
      </w:r>
      <w:r>
        <w:rPr>
          <w:rFonts w:ascii="Garamond" w:hAnsi="Garamond"/>
          <w:sz w:val="24"/>
          <w:vertAlign w:val="subscript"/>
        </w:rPr>
        <w:t xml:space="preserve"> </w:t>
      </w:r>
      <w:proofErr w:type="spellStart"/>
      <w:r w:rsidRPr="000040F1">
        <w:rPr>
          <w:rFonts w:ascii="Garamond" w:hAnsi="Garamond"/>
          <w:sz w:val="24"/>
          <w:vertAlign w:val="subscript"/>
        </w:rPr>
        <w:t>Pg</w:t>
      </w:r>
      <w:proofErr w:type="spellEnd"/>
      <w:r w:rsidRPr="000040F1">
        <w:rPr>
          <w:rFonts w:ascii="Garamond" w:hAnsi="Garamond"/>
          <w:sz w:val="24"/>
          <w:vertAlign w:val="subscript"/>
        </w:rPr>
        <w:t xml:space="preserve"> 75-76</w:t>
      </w:r>
    </w:p>
  </w:footnote>
  <w:footnote w:id="12">
    <w:p w14:paraId="07F17C75" w14:textId="51FC3E36" w:rsidR="00912A4A" w:rsidRPr="00150F2D" w:rsidRDefault="00912A4A">
      <w:pPr>
        <w:pStyle w:val="FootnoteText"/>
        <w:rPr>
          <w:rFonts w:ascii="Garamond" w:hAnsi="Garamond"/>
          <w:sz w:val="24"/>
          <w:vertAlign w:val="subscript"/>
        </w:rPr>
      </w:pPr>
      <w:r w:rsidRPr="00150F2D">
        <w:rPr>
          <w:rStyle w:val="FootnoteReference"/>
          <w:rFonts w:ascii="Garamond" w:hAnsi="Garamond"/>
          <w:sz w:val="24"/>
          <w:vertAlign w:val="subscript"/>
        </w:rPr>
        <w:footnoteRef/>
      </w:r>
      <w:r w:rsidRPr="00150F2D">
        <w:rPr>
          <w:rFonts w:ascii="Garamond" w:hAnsi="Garamond"/>
          <w:sz w:val="24"/>
          <w:vertAlign w:val="subscript"/>
        </w:rPr>
        <w:t xml:space="preserve"> Paul, assoc. prof and director of the global environmental policy program at American University, “Leftist Criticism of ‘Nature’ Environmental Protection in a Postmodern Age,” Dissent </w:t>
      </w:r>
      <w:proofErr w:type="spellStart"/>
      <w:r w:rsidRPr="00150F2D">
        <w:rPr>
          <w:rFonts w:ascii="Garamond" w:hAnsi="Garamond"/>
          <w:sz w:val="24"/>
          <w:vertAlign w:val="subscript"/>
        </w:rPr>
        <w:t>Magainze</w:t>
      </w:r>
      <w:proofErr w:type="spellEnd"/>
      <w:r w:rsidRPr="00150F2D">
        <w:rPr>
          <w:rFonts w:ascii="Garamond" w:hAnsi="Garamond"/>
          <w:sz w:val="24"/>
          <w:vertAlign w:val="subscript"/>
        </w:rPr>
        <w:t>, Winter</w:t>
      </w:r>
    </w:p>
  </w:footnote>
  <w:footnote w:id="13">
    <w:p w14:paraId="6608EF4D" w14:textId="11C13D98" w:rsidR="00912A4A" w:rsidRPr="004010F3" w:rsidRDefault="00912A4A">
      <w:pPr>
        <w:pStyle w:val="FootnoteText"/>
        <w:rPr>
          <w:rFonts w:ascii="Garamond" w:hAnsi="Garamond"/>
          <w:sz w:val="24"/>
          <w:vertAlign w:val="subscript"/>
        </w:rPr>
      </w:pPr>
      <w:r w:rsidRPr="004010F3">
        <w:rPr>
          <w:rStyle w:val="FootnoteReference"/>
          <w:rFonts w:ascii="Garamond" w:hAnsi="Garamond"/>
          <w:sz w:val="24"/>
          <w:vertAlign w:val="subscript"/>
        </w:rPr>
        <w:footnoteRef/>
      </w:r>
      <w:r w:rsidRPr="004010F3">
        <w:rPr>
          <w:rFonts w:ascii="Garamond" w:hAnsi="Garamond"/>
          <w:sz w:val="24"/>
          <w:vertAlign w:val="subscript"/>
        </w:rPr>
        <w:t xml:space="preserve"> Bradley C., “Book Review: ‘Of Nature and Nazis,’” 22 Colum. J. </w:t>
      </w:r>
      <w:proofErr w:type="spellStart"/>
      <w:r w:rsidRPr="004010F3">
        <w:rPr>
          <w:rFonts w:ascii="Garamond" w:hAnsi="Garamond"/>
          <w:sz w:val="24"/>
          <w:vertAlign w:val="subscript"/>
        </w:rPr>
        <w:t>Envtl</w:t>
      </w:r>
      <w:proofErr w:type="spellEnd"/>
      <w:r w:rsidRPr="004010F3">
        <w:rPr>
          <w:rFonts w:ascii="Garamond" w:hAnsi="Garamond"/>
          <w:sz w:val="24"/>
          <w:vertAlign w:val="subscript"/>
        </w:rPr>
        <w:t>. L. 353, LN//</w:t>
      </w:r>
      <w:proofErr w:type="spellStart"/>
      <w:r w:rsidRPr="004010F3">
        <w:rPr>
          <w:rFonts w:ascii="Garamond" w:hAnsi="Garamond"/>
          <w:sz w:val="24"/>
          <w:vertAlign w:val="subscript"/>
        </w:rPr>
        <w:t>uwyo-ajl</w:t>
      </w:r>
      <w:proofErr w:type="spellEnd"/>
      <w:r w:rsidRPr="004010F3">
        <w:rPr>
          <w:rFonts w:ascii="Garamond" w:hAnsi="Garamond"/>
          <w:sz w:val="24"/>
          <w:vertAlign w:val="subscript"/>
        </w:rPr>
        <w:t>]</w:t>
      </w:r>
    </w:p>
  </w:footnote>
  <w:footnote w:id="14">
    <w:p w14:paraId="1D0EB029" w14:textId="1C61FA37" w:rsidR="00912A4A" w:rsidRPr="00150F2D" w:rsidRDefault="00912A4A">
      <w:pPr>
        <w:pStyle w:val="FootnoteText"/>
        <w:rPr>
          <w:rFonts w:ascii="Garamond" w:hAnsi="Garamond"/>
          <w:sz w:val="24"/>
          <w:vertAlign w:val="subscript"/>
        </w:rPr>
      </w:pPr>
      <w:r w:rsidRPr="00150F2D">
        <w:rPr>
          <w:rStyle w:val="FootnoteReference"/>
          <w:rFonts w:ascii="Garamond" w:hAnsi="Garamond"/>
          <w:sz w:val="24"/>
          <w:vertAlign w:val="subscript"/>
        </w:rPr>
        <w:footnoteRef/>
      </w:r>
      <w:r w:rsidRPr="00150F2D">
        <w:rPr>
          <w:rFonts w:ascii="Garamond" w:hAnsi="Garamond"/>
          <w:sz w:val="24"/>
          <w:vertAlign w:val="subscript"/>
        </w:rPr>
        <w:t xml:space="preserve"> Grey, William. </w:t>
      </w:r>
      <w:proofErr w:type="gramStart"/>
      <w:r w:rsidRPr="00150F2D">
        <w:rPr>
          <w:rFonts w:ascii="Garamond" w:hAnsi="Garamond"/>
          <w:sz w:val="24"/>
          <w:vertAlign w:val="subscript"/>
        </w:rPr>
        <w:t>“Anthropocentrism and deep ecology”.</w:t>
      </w:r>
      <w:proofErr w:type="gramEnd"/>
      <w:r w:rsidRPr="00150F2D">
        <w:rPr>
          <w:rFonts w:ascii="Garamond" w:hAnsi="Garamond"/>
          <w:sz w:val="24"/>
          <w:vertAlign w:val="subscript"/>
        </w:rPr>
        <w:t xml:space="preserve"> </w:t>
      </w:r>
      <w:proofErr w:type="gramStart"/>
      <w:r w:rsidRPr="00150F2D">
        <w:rPr>
          <w:rFonts w:ascii="Garamond" w:hAnsi="Garamond"/>
          <w:i/>
          <w:sz w:val="24"/>
          <w:vertAlign w:val="subscript"/>
        </w:rPr>
        <w:t>Australian Journal of Philosophy</w:t>
      </w:r>
      <w:r w:rsidRPr="00150F2D">
        <w:rPr>
          <w:rFonts w:ascii="Garamond" w:hAnsi="Garamond"/>
          <w:sz w:val="24"/>
          <w:vertAlign w:val="subscript"/>
        </w:rPr>
        <w:t xml:space="preserve"> 1993.</w:t>
      </w:r>
      <w:proofErr w:type="gram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4E3ED" w14:textId="6D1C84C6" w:rsidR="00912A4A" w:rsidRPr="003F2B56" w:rsidRDefault="00912A4A" w:rsidP="004212AD">
    <w:pPr>
      <w:pStyle w:val="Header"/>
      <w:tabs>
        <w:tab w:val="clear" w:pos="4320"/>
        <w:tab w:val="clear" w:pos="8640"/>
        <w:tab w:val="center" w:pos="10710"/>
      </w:tabs>
      <w:rPr>
        <w:rFonts w:ascii="Times New Roman" w:hAnsi="Times New Roman" w:cs="Times New Roman"/>
        <w:b/>
        <w:szCs w:val="2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4ECE"/>
    <w:multiLevelType w:val="hybridMultilevel"/>
    <w:tmpl w:val="E2382DF2"/>
    <w:lvl w:ilvl="0" w:tplc="0409000F">
      <w:start w:val="1"/>
      <w:numFmt w:val="decimal"/>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
    <w:nsid w:val="2C4506BA"/>
    <w:multiLevelType w:val="multilevel"/>
    <w:tmpl w:val="9236B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54E6966"/>
    <w:multiLevelType w:val="multilevel"/>
    <w:tmpl w:val="7D30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3"/>
  </w:num>
  <w:num w:numId="4">
    <w:abstractNumId w:val="2"/>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FBE"/>
    <w:rsid w:val="00002A11"/>
    <w:rsid w:val="00002E95"/>
    <w:rsid w:val="00003DBA"/>
    <w:rsid w:val="000040F1"/>
    <w:rsid w:val="000043B3"/>
    <w:rsid w:val="000109B9"/>
    <w:rsid w:val="00012C8E"/>
    <w:rsid w:val="00013B5B"/>
    <w:rsid w:val="00014C45"/>
    <w:rsid w:val="00014D81"/>
    <w:rsid w:val="000176EF"/>
    <w:rsid w:val="00020A2E"/>
    <w:rsid w:val="00020D31"/>
    <w:rsid w:val="00025126"/>
    <w:rsid w:val="00031271"/>
    <w:rsid w:val="00032733"/>
    <w:rsid w:val="00035B20"/>
    <w:rsid w:val="000377B4"/>
    <w:rsid w:val="0004583A"/>
    <w:rsid w:val="00045F2A"/>
    <w:rsid w:val="000500AD"/>
    <w:rsid w:val="00050728"/>
    <w:rsid w:val="000515D0"/>
    <w:rsid w:val="00052FA2"/>
    <w:rsid w:val="00057295"/>
    <w:rsid w:val="0005789F"/>
    <w:rsid w:val="00057997"/>
    <w:rsid w:val="0006155A"/>
    <w:rsid w:val="00063954"/>
    <w:rsid w:val="00066275"/>
    <w:rsid w:val="0007137C"/>
    <w:rsid w:val="00073B95"/>
    <w:rsid w:val="00074159"/>
    <w:rsid w:val="00074B2C"/>
    <w:rsid w:val="000758BE"/>
    <w:rsid w:val="00077AFE"/>
    <w:rsid w:val="00080C13"/>
    <w:rsid w:val="00081B47"/>
    <w:rsid w:val="00082C21"/>
    <w:rsid w:val="000831EF"/>
    <w:rsid w:val="00096B0D"/>
    <w:rsid w:val="000A112E"/>
    <w:rsid w:val="000A3292"/>
    <w:rsid w:val="000A3F76"/>
    <w:rsid w:val="000A6281"/>
    <w:rsid w:val="000A70C9"/>
    <w:rsid w:val="000A7F04"/>
    <w:rsid w:val="000B4B07"/>
    <w:rsid w:val="000B50E6"/>
    <w:rsid w:val="000B6EDF"/>
    <w:rsid w:val="000B6F24"/>
    <w:rsid w:val="000C40BC"/>
    <w:rsid w:val="000C448E"/>
    <w:rsid w:val="000C7420"/>
    <w:rsid w:val="000D21CE"/>
    <w:rsid w:val="000D29A2"/>
    <w:rsid w:val="000D37E9"/>
    <w:rsid w:val="000D3972"/>
    <w:rsid w:val="000D498F"/>
    <w:rsid w:val="000D5173"/>
    <w:rsid w:val="000D58D7"/>
    <w:rsid w:val="000E0BCB"/>
    <w:rsid w:val="000E1E1E"/>
    <w:rsid w:val="000E4C17"/>
    <w:rsid w:val="000E693C"/>
    <w:rsid w:val="000F260E"/>
    <w:rsid w:val="000F735A"/>
    <w:rsid w:val="00102D94"/>
    <w:rsid w:val="001063B5"/>
    <w:rsid w:val="00107F6D"/>
    <w:rsid w:val="00115D3D"/>
    <w:rsid w:val="00124005"/>
    <w:rsid w:val="0012574F"/>
    <w:rsid w:val="00125BFA"/>
    <w:rsid w:val="001370CC"/>
    <w:rsid w:val="001407F0"/>
    <w:rsid w:val="0014128B"/>
    <w:rsid w:val="001426C4"/>
    <w:rsid w:val="0014449E"/>
    <w:rsid w:val="00147770"/>
    <w:rsid w:val="00150F2D"/>
    <w:rsid w:val="001551F7"/>
    <w:rsid w:val="0015523C"/>
    <w:rsid w:val="00165124"/>
    <w:rsid w:val="0016596E"/>
    <w:rsid w:val="00166239"/>
    <w:rsid w:val="00166F7B"/>
    <w:rsid w:val="001671E7"/>
    <w:rsid w:val="00167789"/>
    <w:rsid w:val="00167C39"/>
    <w:rsid w:val="001711A6"/>
    <w:rsid w:val="00171AF6"/>
    <w:rsid w:val="00172177"/>
    <w:rsid w:val="00177C54"/>
    <w:rsid w:val="0018123C"/>
    <w:rsid w:val="001814E8"/>
    <w:rsid w:val="00184DAB"/>
    <w:rsid w:val="00185F44"/>
    <w:rsid w:val="00187FB5"/>
    <w:rsid w:val="00190546"/>
    <w:rsid w:val="0019222F"/>
    <w:rsid w:val="00194C75"/>
    <w:rsid w:val="001A3F55"/>
    <w:rsid w:val="001A7059"/>
    <w:rsid w:val="001A718A"/>
    <w:rsid w:val="001A7518"/>
    <w:rsid w:val="001B0202"/>
    <w:rsid w:val="001B1A6D"/>
    <w:rsid w:val="001B4A01"/>
    <w:rsid w:val="001C31D2"/>
    <w:rsid w:val="001C5100"/>
    <w:rsid w:val="001C6386"/>
    <w:rsid w:val="001D1A51"/>
    <w:rsid w:val="001D6899"/>
    <w:rsid w:val="001E16AE"/>
    <w:rsid w:val="001E3D08"/>
    <w:rsid w:val="001E56BF"/>
    <w:rsid w:val="001E6F26"/>
    <w:rsid w:val="001F01E7"/>
    <w:rsid w:val="001F0A5E"/>
    <w:rsid w:val="001F0EC6"/>
    <w:rsid w:val="001F46C1"/>
    <w:rsid w:val="001F60AC"/>
    <w:rsid w:val="001F7881"/>
    <w:rsid w:val="00202CA1"/>
    <w:rsid w:val="00203589"/>
    <w:rsid w:val="00204A06"/>
    <w:rsid w:val="00211E28"/>
    <w:rsid w:val="00212B1A"/>
    <w:rsid w:val="0021741C"/>
    <w:rsid w:val="00217F09"/>
    <w:rsid w:val="00222C89"/>
    <w:rsid w:val="002232AF"/>
    <w:rsid w:val="0022555E"/>
    <w:rsid w:val="0024267C"/>
    <w:rsid w:val="00242C4B"/>
    <w:rsid w:val="00242FFD"/>
    <w:rsid w:val="002453E4"/>
    <w:rsid w:val="002518D0"/>
    <w:rsid w:val="002519CE"/>
    <w:rsid w:val="002520AD"/>
    <w:rsid w:val="00253322"/>
    <w:rsid w:val="00254BBE"/>
    <w:rsid w:val="00256078"/>
    <w:rsid w:val="00256772"/>
    <w:rsid w:val="00257246"/>
    <w:rsid w:val="00261B61"/>
    <w:rsid w:val="00263D91"/>
    <w:rsid w:val="002647A0"/>
    <w:rsid w:val="00264AF8"/>
    <w:rsid w:val="0027499C"/>
    <w:rsid w:val="00274E42"/>
    <w:rsid w:val="002755A6"/>
    <w:rsid w:val="002763A6"/>
    <w:rsid w:val="00281A4A"/>
    <w:rsid w:val="00282091"/>
    <w:rsid w:val="00283381"/>
    <w:rsid w:val="00284137"/>
    <w:rsid w:val="00286665"/>
    <w:rsid w:val="00287F25"/>
    <w:rsid w:val="00290A94"/>
    <w:rsid w:val="0029389C"/>
    <w:rsid w:val="0029435A"/>
    <w:rsid w:val="002945EA"/>
    <w:rsid w:val="00295BC2"/>
    <w:rsid w:val="00296D9B"/>
    <w:rsid w:val="002A1567"/>
    <w:rsid w:val="002A2A4C"/>
    <w:rsid w:val="002A33B2"/>
    <w:rsid w:val="002A44F6"/>
    <w:rsid w:val="002A56EC"/>
    <w:rsid w:val="002A5BC6"/>
    <w:rsid w:val="002A68D5"/>
    <w:rsid w:val="002B28AD"/>
    <w:rsid w:val="002B30E4"/>
    <w:rsid w:val="002B3B41"/>
    <w:rsid w:val="002B7E26"/>
    <w:rsid w:val="002C2694"/>
    <w:rsid w:val="002D0C7F"/>
    <w:rsid w:val="002D2F58"/>
    <w:rsid w:val="002D43B7"/>
    <w:rsid w:val="002D6C81"/>
    <w:rsid w:val="002D6E9A"/>
    <w:rsid w:val="002D6ED3"/>
    <w:rsid w:val="002E0D5C"/>
    <w:rsid w:val="002E1AE6"/>
    <w:rsid w:val="002E65B6"/>
    <w:rsid w:val="002E67EE"/>
    <w:rsid w:val="002F0EE6"/>
    <w:rsid w:val="002F4536"/>
    <w:rsid w:val="002F486C"/>
    <w:rsid w:val="002F4E00"/>
    <w:rsid w:val="002F6D42"/>
    <w:rsid w:val="002F7FCB"/>
    <w:rsid w:val="00301639"/>
    <w:rsid w:val="00303892"/>
    <w:rsid w:val="003041F8"/>
    <w:rsid w:val="00310B45"/>
    <w:rsid w:val="00312078"/>
    <w:rsid w:val="003132AC"/>
    <w:rsid w:val="00314603"/>
    <w:rsid w:val="00314E8F"/>
    <w:rsid w:val="00316508"/>
    <w:rsid w:val="0031735A"/>
    <w:rsid w:val="00317CC6"/>
    <w:rsid w:val="0032017C"/>
    <w:rsid w:val="00320ADA"/>
    <w:rsid w:val="00324D16"/>
    <w:rsid w:val="00325177"/>
    <w:rsid w:val="003302ED"/>
    <w:rsid w:val="003314D6"/>
    <w:rsid w:val="00332570"/>
    <w:rsid w:val="00332EAE"/>
    <w:rsid w:val="003357A1"/>
    <w:rsid w:val="003376FC"/>
    <w:rsid w:val="00340536"/>
    <w:rsid w:val="003415CA"/>
    <w:rsid w:val="003415E6"/>
    <w:rsid w:val="003427E6"/>
    <w:rsid w:val="00342B8E"/>
    <w:rsid w:val="00343DF0"/>
    <w:rsid w:val="003440F4"/>
    <w:rsid w:val="003447EB"/>
    <w:rsid w:val="003455FC"/>
    <w:rsid w:val="0034623C"/>
    <w:rsid w:val="00354D20"/>
    <w:rsid w:val="0035567A"/>
    <w:rsid w:val="00363C28"/>
    <w:rsid w:val="00370D23"/>
    <w:rsid w:val="00370F35"/>
    <w:rsid w:val="00375D97"/>
    <w:rsid w:val="00381213"/>
    <w:rsid w:val="003825AA"/>
    <w:rsid w:val="00382988"/>
    <w:rsid w:val="00382EFC"/>
    <w:rsid w:val="003874FC"/>
    <w:rsid w:val="00391A42"/>
    <w:rsid w:val="00391AEC"/>
    <w:rsid w:val="003944E2"/>
    <w:rsid w:val="00394A83"/>
    <w:rsid w:val="00394ADE"/>
    <w:rsid w:val="00394D7A"/>
    <w:rsid w:val="003A1B18"/>
    <w:rsid w:val="003B013B"/>
    <w:rsid w:val="003B0C95"/>
    <w:rsid w:val="003B270C"/>
    <w:rsid w:val="003B2D37"/>
    <w:rsid w:val="003B5AF1"/>
    <w:rsid w:val="003B6E25"/>
    <w:rsid w:val="003C3944"/>
    <w:rsid w:val="003C417B"/>
    <w:rsid w:val="003C5366"/>
    <w:rsid w:val="003C7FF0"/>
    <w:rsid w:val="003D4B38"/>
    <w:rsid w:val="003D5701"/>
    <w:rsid w:val="003E2550"/>
    <w:rsid w:val="003E3500"/>
    <w:rsid w:val="003E4349"/>
    <w:rsid w:val="003F18CB"/>
    <w:rsid w:val="003F2B56"/>
    <w:rsid w:val="003F3380"/>
    <w:rsid w:val="003F58E6"/>
    <w:rsid w:val="003F5E52"/>
    <w:rsid w:val="00400F10"/>
    <w:rsid w:val="004010F3"/>
    <w:rsid w:val="00407EC8"/>
    <w:rsid w:val="0041476C"/>
    <w:rsid w:val="004212AD"/>
    <w:rsid w:val="0042324D"/>
    <w:rsid w:val="00423A63"/>
    <w:rsid w:val="0042791C"/>
    <w:rsid w:val="004279AC"/>
    <w:rsid w:val="00427E37"/>
    <w:rsid w:val="0043039E"/>
    <w:rsid w:val="00433771"/>
    <w:rsid w:val="004353AB"/>
    <w:rsid w:val="00436DE1"/>
    <w:rsid w:val="00440710"/>
    <w:rsid w:val="004422C5"/>
    <w:rsid w:val="00442AC8"/>
    <w:rsid w:val="00445F9F"/>
    <w:rsid w:val="00453A30"/>
    <w:rsid w:val="00453B04"/>
    <w:rsid w:val="00454677"/>
    <w:rsid w:val="004566C8"/>
    <w:rsid w:val="00456C4A"/>
    <w:rsid w:val="00456EDF"/>
    <w:rsid w:val="00460AF9"/>
    <w:rsid w:val="00461A1F"/>
    <w:rsid w:val="004626BE"/>
    <w:rsid w:val="0046700A"/>
    <w:rsid w:val="0046762E"/>
    <w:rsid w:val="0046773A"/>
    <w:rsid w:val="004701D3"/>
    <w:rsid w:val="00470E29"/>
    <w:rsid w:val="004754AF"/>
    <w:rsid w:val="0047648A"/>
    <w:rsid w:val="00485B0F"/>
    <w:rsid w:val="00486BD5"/>
    <w:rsid w:val="00487045"/>
    <w:rsid w:val="004876FC"/>
    <w:rsid w:val="00487DFC"/>
    <w:rsid w:val="00492518"/>
    <w:rsid w:val="00493AF8"/>
    <w:rsid w:val="00494373"/>
    <w:rsid w:val="00496741"/>
    <w:rsid w:val="0049705A"/>
    <w:rsid w:val="004A14BD"/>
    <w:rsid w:val="004A2404"/>
    <w:rsid w:val="004A2D04"/>
    <w:rsid w:val="004A2F01"/>
    <w:rsid w:val="004A4308"/>
    <w:rsid w:val="004A51D0"/>
    <w:rsid w:val="004A6794"/>
    <w:rsid w:val="004A6A2B"/>
    <w:rsid w:val="004A761A"/>
    <w:rsid w:val="004B6A81"/>
    <w:rsid w:val="004C6105"/>
    <w:rsid w:val="004C6CEA"/>
    <w:rsid w:val="004C7F64"/>
    <w:rsid w:val="004D2A75"/>
    <w:rsid w:val="004D5BB7"/>
    <w:rsid w:val="004D754C"/>
    <w:rsid w:val="004E165E"/>
    <w:rsid w:val="004E1ED5"/>
    <w:rsid w:val="004E38CF"/>
    <w:rsid w:val="004E6B6F"/>
    <w:rsid w:val="004F0ACF"/>
    <w:rsid w:val="004F1236"/>
    <w:rsid w:val="004F2308"/>
    <w:rsid w:val="004F464B"/>
    <w:rsid w:val="00500BF1"/>
    <w:rsid w:val="0050391F"/>
    <w:rsid w:val="00506CF6"/>
    <w:rsid w:val="0051270E"/>
    <w:rsid w:val="00513DC0"/>
    <w:rsid w:val="00517EFD"/>
    <w:rsid w:val="005201C3"/>
    <w:rsid w:val="005223D0"/>
    <w:rsid w:val="00522897"/>
    <w:rsid w:val="00523111"/>
    <w:rsid w:val="00526BEC"/>
    <w:rsid w:val="005307AB"/>
    <w:rsid w:val="00535DEE"/>
    <w:rsid w:val="00540D35"/>
    <w:rsid w:val="00544C61"/>
    <w:rsid w:val="00544E0A"/>
    <w:rsid w:val="005463E6"/>
    <w:rsid w:val="00551D21"/>
    <w:rsid w:val="00551FA2"/>
    <w:rsid w:val="005528FB"/>
    <w:rsid w:val="005530F2"/>
    <w:rsid w:val="005549BC"/>
    <w:rsid w:val="005575F4"/>
    <w:rsid w:val="0056091A"/>
    <w:rsid w:val="00561942"/>
    <w:rsid w:val="00564D7E"/>
    <w:rsid w:val="00565C9F"/>
    <w:rsid w:val="00567F6C"/>
    <w:rsid w:val="0057025E"/>
    <w:rsid w:val="0057059D"/>
    <w:rsid w:val="0057303A"/>
    <w:rsid w:val="005851A2"/>
    <w:rsid w:val="005861A1"/>
    <w:rsid w:val="00586462"/>
    <w:rsid w:val="00591DD3"/>
    <w:rsid w:val="00593FE2"/>
    <w:rsid w:val="005B369B"/>
    <w:rsid w:val="005B638C"/>
    <w:rsid w:val="005B7F84"/>
    <w:rsid w:val="005C122C"/>
    <w:rsid w:val="005C34E2"/>
    <w:rsid w:val="005C390A"/>
    <w:rsid w:val="005C49D2"/>
    <w:rsid w:val="005D1464"/>
    <w:rsid w:val="005D4757"/>
    <w:rsid w:val="005D4F49"/>
    <w:rsid w:val="005D63BC"/>
    <w:rsid w:val="005D7F80"/>
    <w:rsid w:val="005E28A5"/>
    <w:rsid w:val="005E2C22"/>
    <w:rsid w:val="005E432D"/>
    <w:rsid w:val="005E4FED"/>
    <w:rsid w:val="005E585D"/>
    <w:rsid w:val="005F2FFD"/>
    <w:rsid w:val="005F6A13"/>
    <w:rsid w:val="005F6C90"/>
    <w:rsid w:val="00600FC1"/>
    <w:rsid w:val="0060192C"/>
    <w:rsid w:val="00603019"/>
    <w:rsid w:val="00603F2B"/>
    <w:rsid w:val="00604F3F"/>
    <w:rsid w:val="00605F26"/>
    <w:rsid w:val="00611FC4"/>
    <w:rsid w:val="0061243A"/>
    <w:rsid w:val="006138C3"/>
    <w:rsid w:val="0061438B"/>
    <w:rsid w:val="00621BD5"/>
    <w:rsid w:val="00622199"/>
    <w:rsid w:val="006221DD"/>
    <w:rsid w:val="0062556D"/>
    <w:rsid w:val="0062575F"/>
    <w:rsid w:val="00625B02"/>
    <w:rsid w:val="0063056C"/>
    <w:rsid w:val="0063227B"/>
    <w:rsid w:val="00632E55"/>
    <w:rsid w:val="006337B4"/>
    <w:rsid w:val="00637901"/>
    <w:rsid w:val="006403ED"/>
    <w:rsid w:val="006405F4"/>
    <w:rsid w:val="006406D7"/>
    <w:rsid w:val="00644CD5"/>
    <w:rsid w:val="00650A97"/>
    <w:rsid w:val="00650CC0"/>
    <w:rsid w:val="006513DB"/>
    <w:rsid w:val="00653976"/>
    <w:rsid w:val="0065476C"/>
    <w:rsid w:val="0065493D"/>
    <w:rsid w:val="00663825"/>
    <w:rsid w:val="00663BA2"/>
    <w:rsid w:val="006720A2"/>
    <w:rsid w:val="00672754"/>
    <w:rsid w:val="00672A5E"/>
    <w:rsid w:val="00676B55"/>
    <w:rsid w:val="00682AE4"/>
    <w:rsid w:val="00687010"/>
    <w:rsid w:val="00692B8D"/>
    <w:rsid w:val="0069330B"/>
    <w:rsid w:val="00694366"/>
    <w:rsid w:val="00697986"/>
    <w:rsid w:val="006A072C"/>
    <w:rsid w:val="006A1EA9"/>
    <w:rsid w:val="006A41C0"/>
    <w:rsid w:val="006B248A"/>
    <w:rsid w:val="006B374E"/>
    <w:rsid w:val="006B5BA9"/>
    <w:rsid w:val="006B6C8F"/>
    <w:rsid w:val="006B7D99"/>
    <w:rsid w:val="006C03A1"/>
    <w:rsid w:val="006C3BF2"/>
    <w:rsid w:val="006C4B04"/>
    <w:rsid w:val="006C6613"/>
    <w:rsid w:val="006D062C"/>
    <w:rsid w:val="006D2441"/>
    <w:rsid w:val="006D55DD"/>
    <w:rsid w:val="006D6D3F"/>
    <w:rsid w:val="006D7A2A"/>
    <w:rsid w:val="006E0E83"/>
    <w:rsid w:val="006E102D"/>
    <w:rsid w:val="006E1A3D"/>
    <w:rsid w:val="006E331C"/>
    <w:rsid w:val="006E34C1"/>
    <w:rsid w:val="006E531C"/>
    <w:rsid w:val="006E732E"/>
    <w:rsid w:val="006E7357"/>
    <w:rsid w:val="006F0362"/>
    <w:rsid w:val="006F2B4D"/>
    <w:rsid w:val="006F44D1"/>
    <w:rsid w:val="006F79C8"/>
    <w:rsid w:val="007013BD"/>
    <w:rsid w:val="00701A42"/>
    <w:rsid w:val="00702ADA"/>
    <w:rsid w:val="00702B6E"/>
    <w:rsid w:val="00705904"/>
    <w:rsid w:val="00706B6F"/>
    <w:rsid w:val="00713B6B"/>
    <w:rsid w:val="00714B1F"/>
    <w:rsid w:val="007163B2"/>
    <w:rsid w:val="007212C0"/>
    <w:rsid w:val="007216C7"/>
    <w:rsid w:val="00725974"/>
    <w:rsid w:val="007267BD"/>
    <w:rsid w:val="007274D1"/>
    <w:rsid w:val="007313B3"/>
    <w:rsid w:val="00734BFD"/>
    <w:rsid w:val="00740142"/>
    <w:rsid w:val="00741FAA"/>
    <w:rsid w:val="00742109"/>
    <w:rsid w:val="007510D4"/>
    <w:rsid w:val="00751CA2"/>
    <w:rsid w:val="00753DB0"/>
    <w:rsid w:val="00754197"/>
    <w:rsid w:val="00756EEF"/>
    <w:rsid w:val="00761EFD"/>
    <w:rsid w:val="007651F2"/>
    <w:rsid w:val="00770F93"/>
    <w:rsid w:val="00773138"/>
    <w:rsid w:val="00774060"/>
    <w:rsid w:val="00774DD2"/>
    <w:rsid w:val="007769A2"/>
    <w:rsid w:val="00780A2C"/>
    <w:rsid w:val="00781BE5"/>
    <w:rsid w:val="007835A1"/>
    <w:rsid w:val="0078387B"/>
    <w:rsid w:val="00785DF7"/>
    <w:rsid w:val="00785FB9"/>
    <w:rsid w:val="00790440"/>
    <w:rsid w:val="0079093C"/>
    <w:rsid w:val="007910FB"/>
    <w:rsid w:val="00791CDF"/>
    <w:rsid w:val="0079461E"/>
    <w:rsid w:val="00795684"/>
    <w:rsid w:val="007A007A"/>
    <w:rsid w:val="007A0436"/>
    <w:rsid w:val="007A066C"/>
    <w:rsid w:val="007A0750"/>
    <w:rsid w:val="007A3A07"/>
    <w:rsid w:val="007A44DA"/>
    <w:rsid w:val="007A50B6"/>
    <w:rsid w:val="007A795A"/>
    <w:rsid w:val="007B4A6C"/>
    <w:rsid w:val="007B6FEA"/>
    <w:rsid w:val="007C3DAA"/>
    <w:rsid w:val="007C574E"/>
    <w:rsid w:val="007D1058"/>
    <w:rsid w:val="007D2137"/>
    <w:rsid w:val="007D24DB"/>
    <w:rsid w:val="007D2E18"/>
    <w:rsid w:val="007D3AB4"/>
    <w:rsid w:val="007D45A1"/>
    <w:rsid w:val="007D58FD"/>
    <w:rsid w:val="007D6A8D"/>
    <w:rsid w:val="007E0E95"/>
    <w:rsid w:val="007F02C4"/>
    <w:rsid w:val="007F36D3"/>
    <w:rsid w:val="007F5523"/>
    <w:rsid w:val="007F7F6E"/>
    <w:rsid w:val="00800AC1"/>
    <w:rsid w:val="00803667"/>
    <w:rsid w:val="00807869"/>
    <w:rsid w:val="00810A30"/>
    <w:rsid w:val="008111B7"/>
    <w:rsid w:val="00811B55"/>
    <w:rsid w:val="00814A2D"/>
    <w:rsid w:val="00817EBB"/>
    <w:rsid w:val="008212C8"/>
    <w:rsid w:val="00821EF2"/>
    <w:rsid w:val="00824918"/>
    <w:rsid w:val="00825994"/>
    <w:rsid w:val="008311D8"/>
    <w:rsid w:val="0083358C"/>
    <w:rsid w:val="00834761"/>
    <w:rsid w:val="0083507B"/>
    <w:rsid w:val="00836194"/>
    <w:rsid w:val="00840628"/>
    <w:rsid w:val="008415D4"/>
    <w:rsid w:val="008445C4"/>
    <w:rsid w:val="00853318"/>
    <w:rsid w:val="008535AC"/>
    <w:rsid w:val="008539D5"/>
    <w:rsid w:val="00860965"/>
    <w:rsid w:val="00862216"/>
    <w:rsid w:val="00863E7B"/>
    <w:rsid w:val="008665C4"/>
    <w:rsid w:val="008700D2"/>
    <w:rsid w:val="00870567"/>
    <w:rsid w:val="00871DF5"/>
    <w:rsid w:val="008771BC"/>
    <w:rsid w:val="00877953"/>
    <w:rsid w:val="00877AAF"/>
    <w:rsid w:val="00880CED"/>
    <w:rsid w:val="0088301D"/>
    <w:rsid w:val="00883AA5"/>
    <w:rsid w:val="0088705E"/>
    <w:rsid w:val="00892764"/>
    <w:rsid w:val="008951E1"/>
    <w:rsid w:val="00895574"/>
    <w:rsid w:val="008A029F"/>
    <w:rsid w:val="008A1A78"/>
    <w:rsid w:val="008A2298"/>
    <w:rsid w:val="008A22EB"/>
    <w:rsid w:val="008A3AFC"/>
    <w:rsid w:val="008A56A1"/>
    <w:rsid w:val="008A5EA6"/>
    <w:rsid w:val="008A7992"/>
    <w:rsid w:val="008A7AE6"/>
    <w:rsid w:val="008B0D68"/>
    <w:rsid w:val="008B1596"/>
    <w:rsid w:val="008B19D9"/>
    <w:rsid w:val="008B3231"/>
    <w:rsid w:val="008B74B1"/>
    <w:rsid w:val="008C0930"/>
    <w:rsid w:val="008C199E"/>
    <w:rsid w:val="008C3BB6"/>
    <w:rsid w:val="008C636C"/>
    <w:rsid w:val="008D0BBA"/>
    <w:rsid w:val="008D14EB"/>
    <w:rsid w:val="008D1EE3"/>
    <w:rsid w:val="008E10AB"/>
    <w:rsid w:val="008E6803"/>
    <w:rsid w:val="008E79F6"/>
    <w:rsid w:val="008F0D82"/>
    <w:rsid w:val="008F1541"/>
    <w:rsid w:val="008F230F"/>
    <w:rsid w:val="008F2506"/>
    <w:rsid w:val="00900CA9"/>
    <w:rsid w:val="00900D0E"/>
    <w:rsid w:val="00902969"/>
    <w:rsid w:val="00902C78"/>
    <w:rsid w:val="00904686"/>
    <w:rsid w:val="0090531D"/>
    <w:rsid w:val="0090694B"/>
    <w:rsid w:val="00907506"/>
    <w:rsid w:val="0090759F"/>
    <w:rsid w:val="00910D0A"/>
    <w:rsid w:val="009111DE"/>
    <w:rsid w:val="00912A4A"/>
    <w:rsid w:val="00914890"/>
    <w:rsid w:val="009153AA"/>
    <w:rsid w:val="00916DFB"/>
    <w:rsid w:val="00916F3C"/>
    <w:rsid w:val="00917B61"/>
    <w:rsid w:val="00917E20"/>
    <w:rsid w:val="0092581A"/>
    <w:rsid w:val="009273D6"/>
    <w:rsid w:val="00931A9A"/>
    <w:rsid w:val="009330B7"/>
    <w:rsid w:val="009362AD"/>
    <w:rsid w:val="0093738C"/>
    <w:rsid w:val="0094404A"/>
    <w:rsid w:val="009511D2"/>
    <w:rsid w:val="00954511"/>
    <w:rsid w:val="00961B1F"/>
    <w:rsid w:val="00964B16"/>
    <w:rsid w:val="0096692B"/>
    <w:rsid w:val="009673ED"/>
    <w:rsid w:val="00970A21"/>
    <w:rsid w:val="009717D5"/>
    <w:rsid w:val="00973C41"/>
    <w:rsid w:val="0097559A"/>
    <w:rsid w:val="00977B4F"/>
    <w:rsid w:val="00980EAA"/>
    <w:rsid w:val="00981457"/>
    <w:rsid w:val="00981D43"/>
    <w:rsid w:val="009845FE"/>
    <w:rsid w:val="00985864"/>
    <w:rsid w:val="00985964"/>
    <w:rsid w:val="0098705C"/>
    <w:rsid w:val="0099041F"/>
    <w:rsid w:val="009908E3"/>
    <w:rsid w:val="009916D4"/>
    <w:rsid w:val="00991F92"/>
    <w:rsid w:val="00992A6B"/>
    <w:rsid w:val="009963A5"/>
    <w:rsid w:val="00996B7B"/>
    <w:rsid w:val="009973F1"/>
    <w:rsid w:val="009A008F"/>
    <w:rsid w:val="009A1CD5"/>
    <w:rsid w:val="009A5A2C"/>
    <w:rsid w:val="009B1BC0"/>
    <w:rsid w:val="009B4335"/>
    <w:rsid w:val="009B5A9E"/>
    <w:rsid w:val="009B5E07"/>
    <w:rsid w:val="009B5E1C"/>
    <w:rsid w:val="009B6030"/>
    <w:rsid w:val="009B7CC1"/>
    <w:rsid w:val="009C4028"/>
    <w:rsid w:val="009C482B"/>
    <w:rsid w:val="009C764B"/>
    <w:rsid w:val="009C7BCC"/>
    <w:rsid w:val="009D0872"/>
    <w:rsid w:val="009D6900"/>
    <w:rsid w:val="009E0505"/>
    <w:rsid w:val="009E0754"/>
    <w:rsid w:val="009E1661"/>
    <w:rsid w:val="009E16C0"/>
    <w:rsid w:val="009E25E8"/>
    <w:rsid w:val="009E38EB"/>
    <w:rsid w:val="009E4C6D"/>
    <w:rsid w:val="009F0DCF"/>
    <w:rsid w:val="009F1E1A"/>
    <w:rsid w:val="009F2D83"/>
    <w:rsid w:val="009F37E8"/>
    <w:rsid w:val="009F3910"/>
    <w:rsid w:val="009F44E0"/>
    <w:rsid w:val="009F57FF"/>
    <w:rsid w:val="00A0087B"/>
    <w:rsid w:val="00A040A3"/>
    <w:rsid w:val="00A05801"/>
    <w:rsid w:val="00A10AA7"/>
    <w:rsid w:val="00A14A61"/>
    <w:rsid w:val="00A20521"/>
    <w:rsid w:val="00A21331"/>
    <w:rsid w:val="00A24577"/>
    <w:rsid w:val="00A25812"/>
    <w:rsid w:val="00A258E9"/>
    <w:rsid w:val="00A26420"/>
    <w:rsid w:val="00A27710"/>
    <w:rsid w:val="00A31CC0"/>
    <w:rsid w:val="00A33A9E"/>
    <w:rsid w:val="00A34C82"/>
    <w:rsid w:val="00A34E05"/>
    <w:rsid w:val="00A40A54"/>
    <w:rsid w:val="00A40DEA"/>
    <w:rsid w:val="00A43FF3"/>
    <w:rsid w:val="00A44AC0"/>
    <w:rsid w:val="00A55964"/>
    <w:rsid w:val="00A60750"/>
    <w:rsid w:val="00A612A4"/>
    <w:rsid w:val="00A63488"/>
    <w:rsid w:val="00A660AB"/>
    <w:rsid w:val="00A672B4"/>
    <w:rsid w:val="00A673F9"/>
    <w:rsid w:val="00A67D41"/>
    <w:rsid w:val="00A70050"/>
    <w:rsid w:val="00A76092"/>
    <w:rsid w:val="00A82805"/>
    <w:rsid w:val="00A82B6F"/>
    <w:rsid w:val="00A82C36"/>
    <w:rsid w:val="00A82F29"/>
    <w:rsid w:val="00A8491F"/>
    <w:rsid w:val="00A91734"/>
    <w:rsid w:val="00A9188A"/>
    <w:rsid w:val="00A93499"/>
    <w:rsid w:val="00A93CF6"/>
    <w:rsid w:val="00A94FBE"/>
    <w:rsid w:val="00A95437"/>
    <w:rsid w:val="00A96514"/>
    <w:rsid w:val="00AA088B"/>
    <w:rsid w:val="00AA3A93"/>
    <w:rsid w:val="00AA5400"/>
    <w:rsid w:val="00AA5F0A"/>
    <w:rsid w:val="00AB1852"/>
    <w:rsid w:val="00AB2704"/>
    <w:rsid w:val="00AB5E9A"/>
    <w:rsid w:val="00AB7AE2"/>
    <w:rsid w:val="00AC2566"/>
    <w:rsid w:val="00AC3A5F"/>
    <w:rsid w:val="00AC43CE"/>
    <w:rsid w:val="00AC5861"/>
    <w:rsid w:val="00AC5B34"/>
    <w:rsid w:val="00AC78A8"/>
    <w:rsid w:val="00AD1E8B"/>
    <w:rsid w:val="00AD227C"/>
    <w:rsid w:val="00AD2587"/>
    <w:rsid w:val="00AD3411"/>
    <w:rsid w:val="00AD5283"/>
    <w:rsid w:val="00AE0139"/>
    <w:rsid w:val="00AE06D9"/>
    <w:rsid w:val="00AE542B"/>
    <w:rsid w:val="00AE5A6E"/>
    <w:rsid w:val="00AE5B9F"/>
    <w:rsid w:val="00AE700A"/>
    <w:rsid w:val="00AF03E7"/>
    <w:rsid w:val="00AF28DE"/>
    <w:rsid w:val="00AF4DF1"/>
    <w:rsid w:val="00AF6389"/>
    <w:rsid w:val="00B01222"/>
    <w:rsid w:val="00B03AB7"/>
    <w:rsid w:val="00B070A8"/>
    <w:rsid w:val="00B07385"/>
    <w:rsid w:val="00B125DE"/>
    <w:rsid w:val="00B14CCF"/>
    <w:rsid w:val="00B163F6"/>
    <w:rsid w:val="00B179B4"/>
    <w:rsid w:val="00B21657"/>
    <w:rsid w:val="00B23325"/>
    <w:rsid w:val="00B24C45"/>
    <w:rsid w:val="00B24F0F"/>
    <w:rsid w:val="00B279A7"/>
    <w:rsid w:val="00B326FD"/>
    <w:rsid w:val="00B34984"/>
    <w:rsid w:val="00B3598C"/>
    <w:rsid w:val="00B37594"/>
    <w:rsid w:val="00B37C11"/>
    <w:rsid w:val="00B37F2C"/>
    <w:rsid w:val="00B41012"/>
    <w:rsid w:val="00B44083"/>
    <w:rsid w:val="00B466EA"/>
    <w:rsid w:val="00B50983"/>
    <w:rsid w:val="00B577A5"/>
    <w:rsid w:val="00B57C4B"/>
    <w:rsid w:val="00B619EF"/>
    <w:rsid w:val="00B62162"/>
    <w:rsid w:val="00B63681"/>
    <w:rsid w:val="00B638E6"/>
    <w:rsid w:val="00B667DF"/>
    <w:rsid w:val="00B71B8E"/>
    <w:rsid w:val="00B72DD0"/>
    <w:rsid w:val="00B743C3"/>
    <w:rsid w:val="00B807E1"/>
    <w:rsid w:val="00B854F8"/>
    <w:rsid w:val="00B86CB0"/>
    <w:rsid w:val="00B92E4A"/>
    <w:rsid w:val="00B9524E"/>
    <w:rsid w:val="00B95D8F"/>
    <w:rsid w:val="00B95E35"/>
    <w:rsid w:val="00BA0996"/>
    <w:rsid w:val="00BA4A4D"/>
    <w:rsid w:val="00BA592E"/>
    <w:rsid w:val="00BA6FA4"/>
    <w:rsid w:val="00BB0A36"/>
    <w:rsid w:val="00BB39C3"/>
    <w:rsid w:val="00BB427C"/>
    <w:rsid w:val="00BB54EB"/>
    <w:rsid w:val="00BB6F61"/>
    <w:rsid w:val="00BC0584"/>
    <w:rsid w:val="00BC3B7A"/>
    <w:rsid w:val="00BC3F69"/>
    <w:rsid w:val="00BC676A"/>
    <w:rsid w:val="00BD0C4B"/>
    <w:rsid w:val="00BD1623"/>
    <w:rsid w:val="00BD2B73"/>
    <w:rsid w:val="00BE3987"/>
    <w:rsid w:val="00BE49AE"/>
    <w:rsid w:val="00BE58BF"/>
    <w:rsid w:val="00BE6812"/>
    <w:rsid w:val="00BE76F7"/>
    <w:rsid w:val="00BF0999"/>
    <w:rsid w:val="00BF275D"/>
    <w:rsid w:val="00BF37DF"/>
    <w:rsid w:val="00BF3E3C"/>
    <w:rsid w:val="00C01FAA"/>
    <w:rsid w:val="00C02950"/>
    <w:rsid w:val="00C0372D"/>
    <w:rsid w:val="00C03F41"/>
    <w:rsid w:val="00C052C3"/>
    <w:rsid w:val="00C1206C"/>
    <w:rsid w:val="00C139E8"/>
    <w:rsid w:val="00C15417"/>
    <w:rsid w:val="00C16198"/>
    <w:rsid w:val="00C175B3"/>
    <w:rsid w:val="00C17B4A"/>
    <w:rsid w:val="00C2012F"/>
    <w:rsid w:val="00C23C00"/>
    <w:rsid w:val="00C24B7C"/>
    <w:rsid w:val="00C2584A"/>
    <w:rsid w:val="00C26FFE"/>
    <w:rsid w:val="00C3193C"/>
    <w:rsid w:val="00C3206D"/>
    <w:rsid w:val="00C351FF"/>
    <w:rsid w:val="00C35990"/>
    <w:rsid w:val="00C40D5B"/>
    <w:rsid w:val="00C45491"/>
    <w:rsid w:val="00C458AD"/>
    <w:rsid w:val="00C50D25"/>
    <w:rsid w:val="00C5444D"/>
    <w:rsid w:val="00C63787"/>
    <w:rsid w:val="00C64578"/>
    <w:rsid w:val="00C75EA0"/>
    <w:rsid w:val="00C83791"/>
    <w:rsid w:val="00C84C9C"/>
    <w:rsid w:val="00C86931"/>
    <w:rsid w:val="00C906FD"/>
    <w:rsid w:val="00C91D74"/>
    <w:rsid w:val="00C93D98"/>
    <w:rsid w:val="00C97B8F"/>
    <w:rsid w:val="00CA24E5"/>
    <w:rsid w:val="00CA288A"/>
    <w:rsid w:val="00CA43C6"/>
    <w:rsid w:val="00CA6FD9"/>
    <w:rsid w:val="00CB21BA"/>
    <w:rsid w:val="00CB3657"/>
    <w:rsid w:val="00CB3AC6"/>
    <w:rsid w:val="00CB5D62"/>
    <w:rsid w:val="00CB6D03"/>
    <w:rsid w:val="00CB7395"/>
    <w:rsid w:val="00CC08E1"/>
    <w:rsid w:val="00CC0D6A"/>
    <w:rsid w:val="00CC0F96"/>
    <w:rsid w:val="00CC4766"/>
    <w:rsid w:val="00CC4E61"/>
    <w:rsid w:val="00CC5FAC"/>
    <w:rsid w:val="00CC6499"/>
    <w:rsid w:val="00CC6EB5"/>
    <w:rsid w:val="00CD003C"/>
    <w:rsid w:val="00CD078A"/>
    <w:rsid w:val="00CD21CC"/>
    <w:rsid w:val="00CD2D0C"/>
    <w:rsid w:val="00CD4EA4"/>
    <w:rsid w:val="00CD684A"/>
    <w:rsid w:val="00CD6FA9"/>
    <w:rsid w:val="00CE1F55"/>
    <w:rsid w:val="00CE5870"/>
    <w:rsid w:val="00CE5BDE"/>
    <w:rsid w:val="00CF2358"/>
    <w:rsid w:val="00CF2FD0"/>
    <w:rsid w:val="00CF3DC7"/>
    <w:rsid w:val="00CF5149"/>
    <w:rsid w:val="00CF56B2"/>
    <w:rsid w:val="00CF653C"/>
    <w:rsid w:val="00D059C3"/>
    <w:rsid w:val="00D07A2D"/>
    <w:rsid w:val="00D11D9D"/>
    <w:rsid w:val="00D1578A"/>
    <w:rsid w:val="00D178FB"/>
    <w:rsid w:val="00D22274"/>
    <w:rsid w:val="00D263CB"/>
    <w:rsid w:val="00D26BB8"/>
    <w:rsid w:val="00D30D41"/>
    <w:rsid w:val="00D343B3"/>
    <w:rsid w:val="00D4091D"/>
    <w:rsid w:val="00D440DD"/>
    <w:rsid w:val="00D440F4"/>
    <w:rsid w:val="00D451EE"/>
    <w:rsid w:val="00D45654"/>
    <w:rsid w:val="00D45A64"/>
    <w:rsid w:val="00D461F1"/>
    <w:rsid w:val="00D4693F"/>
    <w:rsid w:val="00D54021"/>
    <w:rsid w:val="00D552FC"/>
    <w:rsid w:val="00D5730E"/>
    <w:rsid w:val="00D6105B"/>
    <w:rsid w:val="00D62B01"/>
    <w:rsid w:val="00D62FFA"/>
    <w:rsid w:val="00D63BEC"/>
    <w:rsid w:val="00D648EE"/>
    <w:rsid w:val="00D64A1E"/>
    <w:rsid w:val="00D705C1"/>
    <w:rsid w:val="00D72E19"/>
    <w:rsid w:val="00D73FE3"/>
    <w:rsid w:val="00D74118"/>
    <w:rsid w:val="00D74946"/>
    <w:rsid w:val="00D75644"/>
    <w:rsid w:val="00D77E4C"/>
    <w:rsid w:val="00D80195"/>
    <w:rsid w:val="00D81815"/>
    <w:rsid w:val="00D819F7"/>
    <w:rsid w:val="00D823DF"/>
    <w:rsid w:val="00D913A3"/>
    <w:rsid w:val="00DA230E"/>
    <w:rsid w:val="00DA2CD2"/>
    <w:rsid w:val="00DA3403"/>
    <w:rsid w:val="00DA4230"/>
    <w:rsid w:val="00DA7064"/>
    <w:rsid w:val="00DB10C7"/>
    <w:rsid w:val="00DB58FA"/>
    <w:rsid w:val="00DB7B61"/>
    <w:rsid w:val="00DC07D5"/>
    <w:rsid w:val="00DC1E7C"/>
    <w:rsid w:val="00DC2336"/>
    <w:rsid w:val="00DC6452"/>
    <w:rsid w:val="00DD007C"/>
    <w:rsid w:val="00DD5747"/>
    <w:rsid w:val="00DD7C5E"/>
    <w:rsid w:val="00DE4206"/>
    <w:rsid w:val="00DE6D71"/>
    <w:rsid w:val="00DE74CE"/>
    <w:rsid w:val="00DF169A"/>
    <w:rsid w:val="00DF2D49"/>
    <w:rsid w:val="00DF7618"/>
    <w:rsid w:val="00E03B24"/>
    <w:rsid w:val="00E06F0F"/>
    <w:rsid w:val="00E1049E"/>
    <w:rsid w:val="00E11EE3"/>
    <w:rsid w:val="00E1490D"/>
    <w:rsid w:val="00E14FF0"/>
    <w:rsid w:val="00E156CE"/>
    <w:rsid w:val="00E2283F"/>
    <w:rsid w:val="00E246B9"/>
    <w:rsid w:val="00E27A2A"/>
    <w:rsid w:val="00E310A3"/>
    <w:rsid w:val="00E3424D"/>
    <w:rsid w:val="00E35F92"/>
    <w:rsid w:val="00E41373"/>
    <w:rsid w:val="00E6063D"/>
    <w:rsid w:val="00E71E54"/>
    <w:rsid w:val="00E7766E"/>
    <w:rsid w:val="00E802BA"/>
    <w:rsid w:val="00E80BEC"/>
    <w:rsid w:val="00E84696"/>
    <w:rsid w:val="00E86AB3"/>
    <w:rsid w:val="00E8776F"/>
    <w:rsid w:val="00E938C6"/>
    <w:rsid w:val="00E94C29"/>
    <w:rsid w:val="00E9570A"/>
    <w:rsid w:val="00EA1ECA"/>
    <w:rsid w:val="00EA31C6"/>
    <w:rsid w:val="00EA4BDF"/>
    <w:rsid w:val="00EA67C0"/>
    <w:rsid w:val="00EA72A3"/>
    <w:rsid w:val="00EA7BE0"/>
    <w:rsid w:val="00EA7E48"/>
    <w:rsid w:val="00EB41EE"/>
    <w:rsid w:val="00EB5B12"/>
    <w:rsid w:val="00EC130E"/>
    <w:rsid w:val="00EC1731"/>
    <w:rsid w:val="00EC1CFF"/>
    <w:rsid w:val="00EC1D56"/>
    <w:rsid w:val="00EC6D9C"/>
    <w:rsid w:val="00EC79D6"/>
    <w:rsid w:val="00ED2D4A"/>
    <w:rsid w:val="00ED4ED2"/>
    <w:rsid w:val="00EE197C"/>
    <w:rsid w:val="00EE4031"/>
    <w:rsid w:val="00EE6DD4"/>
    <w:rsid w:val="00EE7AD8"/>
    <w:rsid w:val="00EE7B3D"/>
    <w:rsid w:val="00EF0A92"/>
    <w:rsid w:val="00EF15E6"/>
    <w:rsid w:val="00EF1E26"/>
    <w:rsid w:val="00EF2F81"/>
    <w:rsid w:val="00EF3CF3"/>
    <w:rsid w:val="00EF76B6"/>
    <w:rsid w:val="00F00E85"/>
    <w:rsid w:val="00F04073"/>
    <w:rsid w:val="00F0781A"/>
    <w:rsid w:val="00F1039C"/>
    <w:rsid w:val="00F10A72"/>
    <w:rsid w:val="00F1150F"/>
    <w:rsid w:val="00F20867"/>
    <w:rsid w:val="00F21029"/>
    <w:rsid w:val="00F24699"/>
    <w:rsid w:val="00F27162"/>
    <w:rsid w:val="00F27BD5"/>
    <w:rsid w:val="00F27D16"/>
    <w:rsid w:val="00F30591"/>
    <w:rsid w:val="00F30A1B"/>
    <w:rsid w:val="00F34597"/>
    <w:rsid w:val="00F36C41"/>
    <w:rsid w:val="00F379C2"/>
    <w:rsid w:val="00F44135"/>
    <w:rsid w:val="00F47AAA"/>
    <w:rsid w:val="00F51069"/>
    <w:rsid w:val="00F51FFA"/>
    <w:rsid w:val="00F52FF5"/>
    <w:rsid w:val="00F54560"/>
    <w:rsid w:val="00F56F0F"/>
    <w:rsid w:val="00F60172"/>
    <w:rsid w:val="00F61993"/>
    <w:rsid w:val="00F66972"/>
    <w:rsid w:val="00F675EA"/>
    <w:rsid w:val="00F746A5"/>
    <w:rsid w:val="00F75BE1"/>
    <w:rsid w:val="00F804DB"/>
    <w:rsid w:val="00F83CEE"/>
    <w:rsid w:val="00F84FF6"/>
    <w:rsid w:val="00F85408"/>
    <w:rsid w:val="00F94B12"/>
    <w:rsid w:val="00F954C4"/>
    <w:rsid w:val="00F95768"/>
    <w:rsid w:val="00FA00C6"/>
    <w:rsid w:val="00FA294A"/>
    <w:rsid w:val="00FA5CB6"/>
    <w:rsid w:val="00FB2757"/>
    <w:rsid w:val="00FB42B6"/>
    <w:rsid w:val="00FB6E4C"/>
    <w:rsid w:val="00FB7692"/>
    <w:rsid w:val="00FC2C85"/>
    <w:rsid w:val="00FC2CA0"/>
    <w:rsid w:val="00FC3B56"/>
    <w:rsid w:val="00FC575F"/>
    <w:rsid w:val="00FD0440"/>
    <w:rsid w:val="00FD3F89"/>
    <w:rsid w:val="00FD6238"/>
    <w:rsid w:val="00FD6F14"/>
    <w:rsid w:val="00FE0C53"/>
    <w:rsid w:val="00FE53C1"/>
    <w:rsid w:val="00FE5537"/>
    <w:rsid w:val="00FE5C89"/>
    <w:rsid w:val="00FE6F2D"/>
    <w:rsid w:val="00FF55DF"/>
    <w:rsid w:val="00FF6EBA"/>
    <w:rsid w:val="00FF7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74D5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82AE4"/>
    <w:rPr>
      <w:rFonts w:ascii="Calibri" w:hAnsi="Calibri"/>
      <w:sz w:val="22"/>
    </w:rPr>
  </w:style>
  <w:style w:type="paragraph" w:styleId="Heading1">
    <w:name w:val="heading 1"/>
    <w:aliases w:val="Pocket"/>
    <w:basedOn w:val="Normal"/>
    <w:next w:val="Normal"/>
    <w:link w:val="Heading1Char"/>
    <w:uiPriority w:val="9"/>
    <w:qFormat/>
    <w:rsid w:val="00682AE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82AE4"/>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82AE4"/>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682AE4"/>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2AE4"/>
    <w:pPr>
      <w:tabs>
        <w:tab w:val="center" w:pos="4320"/>
        <w:tab w:val="right" w:pos="8640"/>
      </w:tabs>
    </w:pPr>
  </w:style>
  <w:style w:type="character" w:customStyle="1" w:styleId="HeaderChar">
    <w:name w:val="Header Char"/>
    <w:basedOn w:val="DefaultParagraphFont"/>
    <w:link w:val="Header"/>
    <w:uiPriority w:val="99"/>
    <w:rsid w:val="00682AE4"/>
    <w:rPr>
      <w:rFonts w:ascii="Calibri" w:hAnsi="Calibri"/>
      <w:sz w:val="22"/>
    </w:rPr>
  </w:style>
  <w:style w:type="paragraph" w:styleId="Footer">
    <w:name w:val="footer"/>
    <w:basedOn w:val="Normal"/>
    <w:link w:val="FooterChar"/>
    <w:uiPriority w:val="99"/>
    <w:unhideWhenUsed/>
    <w:rsid w:val="00682AE4"/>
    <w:pPr>
      <w:tabs>
        <w:tab w:val="center" w:pos="4320"/>
        <w:tab w:val="right" w:pos="8640"/>
      </w:tabs>
    </w:pPr>
  </w:style>
  <w:style w:type="character" w:customStyle="1" w:styleId="FooterChar">
    <w:name w:val="Footer Char"/>
    <w:basedOn w:val="DefaultParagraphFont"/>
    <w:link w:val="Footer"/>
    <w:uiPriority w:val="99"/>
    <w:rsid w:val="00682AE4"/>
    <w:rPr>
      <w:rFonts w:ascii="Calibri" w:hAnsi="Calibri"/>
      <w:sz w:val="22"/>
    </w:rPr>
  </w:style>
  <w:style w:type="character" w:styleId="Hyperlink">
    <w:name w:val="Hyperlink"/>
    <w:basedOn w:val="DefaultParagraphFont"/>
    <w:uiPriority w:val="99"/>
    <w:unhideWhenUsed/>
    <w:rsid w:val="00682AE4"/>
    <w:rPr>
      <w:color w:val="0000FF" w:themeColor="hyperlink"/>
      <w:u w:val="single"/>
    </w:rPr>
  </w:style>
  <w:style w:type="character" w:styleId="FollowedHyperlink">
    <w:name w:val="FollowedHyperlink"/>
    <w:basedOn w:val="DefaultParagraphFont"/>
    <w:uiPriority w:val="99"/>
    <w:semiHidden/>
    <w:unhideWhenUsed/>
    <w:rsid w:val="007D58FD"/>
    <w:rPr>
      <w:color w:val="800080" w:themeColor="followedHyperlink"/>
      <w:u w:val="single"/>
    </w:rPr>
  </w:style>
  <w:style w:type="paragraph" w:styleId="NoSpacing">
    <w:name w:val="No Spacing"/>
    <w:uiPriority w:val="1"/>
    <w:rsid w:val="00682AE4"/>
  </w:style>
  <w:style w:type="paragraph" w:styleId="DocumentMap">
    <w:name w:val="Document Map"/>
    <w:basedOn w:val="Normal"/>
    <w:link w:val="DocumentMapChar"/>
    <w:uiPriority w:val="99"/>
    <w:semiHidden/>
    <w:unhideWhenUsed/>
    <w:rsid w:val="00682AE4"/>
    <w:rPr>
      <w:rFonts w:ascii="Lucida Grande" w:hAnsi="Lucida Grande" w:cs="Lucida Grande"/>
    </w:rPr>
  </w:style>
  <w:style w:type="character" w:customStyle="1" w:styleId="DocumentMapChar">
    <w:name w:val="Document Map Char"/>
    <w:basedOn w:val="DefaultParagraphFont"/>
    <w:link w:val="DocumentMap"/>
    <w:uiPriority w:val="99"/>
    <w:semiHidden/>
    <w:rsid w:val="00682AE4"/>
    <w:rPr>
      <w:rFonts w:ascii="Lucida Grande" w:hAnsi="Lucida Grande" w:cs="Lucida Grande"/>
      <w:sz w:val="22"/>
    </w:rPr>
  </w:style>
  <w:style w:type="paragraph" w:styleId="FootnoteText">
    <w:name w:val="footnote text"/>
    <w:basedOn w:val="Normal"/>
    <w:link w:val="FootnoteTextChar"/>
    <w:uiPriority w:val="99"/>
    <w:unhideWhenUsed/>
    <w:rsid w:val="00AC2566"/>
  </w:style>
  <w:style w:type="character" w:customStyle="1" w:styleId="FootnoteTextChar">
    <w:name w:val="Footnote Text Char"/>
    <w:basedOn w:val="DefaultParagraphFont"/>
    <w:link w:val="FootnoteText"/>
    <w:uiPriority w:val="99"/>
    <w:rsid w:val="00AC2566"/>
  </w:style>
  <w:style w:type="character" w:styleId="FootnoteReference">
    <w:name w:val="footnote reference"/>
    <w:basedOn w:val="DefaultParagraphFont"/>
    <w:unhideWhenUsed/>
    <w:rsid w:val="00AC2566"/>
    <w:rPr>
      <w:vertAlign w:val="superscript"/>
    </w:rPr>
  </w:style>
  <w:style w:type="character" w:customStyle="1" w:styleId="Heading1Char">
    <w:name w:val="Heading 1 Char"/>
    <w:aliases w:val="Pocket Char"/>
    <w:basedOn w:val="DefaultParagraphFont"/>
    <w:link w:val="Heading1"/>
    <w:uiPriority w:val="9"/>
    <w:rsid w:val="00682AE4"/>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82AE4"/>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82AE4"/>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682AE4"/>
    <w:rPr>
      <w:rFonts w:asciiTheme="majorHAnsi" w:eastAsiaTheme="majorEastAsia" w:hAnsiTheme="majorHAnsi" w:cstheme="majorBidi"/>
      <w:b/>
      <w:bCs/>
      <w:iCs/>
      <w:sz w:val="26"/>
    </w:rPr>
  </w:style>
  <w:style w:type="character" w:styleId="Emphasis">
    <w:name w:val="Emphasis"/>
    <w:basedOn w:val="DefaultParagraphFont"/>
    <w:uiPriority w:val="7"/>
    <w:qFormat/>
    <w:rsid w:val="00682AE4"/>
    <w:rPr>
      <w:rFonts w:ascii="Calibri" w:hAnsi="Calibri"/>
      <w:b/>
      <w:i w:val="0"/>
      <w:iCs/>
      <w:sz w:val="22"/>
      <w:u w:val="single"/>
      <w:bdr w:val="single" w:sz="18" w:space="0" w:color="auto"/>
    </w:rPr>
  </w:style>
  <w:style w:type="character" w:customStyle="1" w:styleId="StyleStyleBold12pt">
    <w:name w:val="Style Style Bold + 12 pt"/>
    <w:aliases w:val="Cite"/>
    <w:basedOn w:val="DefaultParagraphFont"/>
    <w:uiPriority w:val="1"/>
    <w:qFormat/>
    <w:rsid w:val="00682AE4"/>
    <w:rPr>
      <w:b/>
      <w:sz w:val="26"/>
      <w:u w:val="none"/>
    </w:rPr>
  </w:style>
  <w:style w:type="character" w:customStyle="1" w:styleId="StyleBoldUnderline">
    <w:name w:val="Style Bold Underline"/>
    <w:aliases w:val="Underline,apple-style-span + 6 pt,Bold,Kern at 16 pt,Intense Emphasis1,Intense Emphasis2,HHeading 3 + 12 pt,Cards + Font: 12 pt Char,Bold Cite Char,Heading 3 Char1 Char Char Char,ci,Intense Emphasis3,c,Thick Underline Char,Bo,B"/>
    <w:basedOn w:val="DefaultParagraphFont"/>
    <w:uiPriority w:val="1"/>
    <w:qFormat/>
    <w:rsid w:val="00682AE4"/>
    <w:rPr>
      <w:b/>
      <w:sz w:val="22"/>
      <w:u w:val="single"/>
    </w:rPr>
  </w:style>
  <w:style w:type="paragraph" w:styleId="ListParagraph">
    <w:name w:val="List Paragraph"/>
    <w:basedOn w:val="Normal"/>
    <w:uiPriority w:val="34"/>
    <w:rsid w:val="00682AE4"/>
    <w:pPr>
      <w:ind w:left="720"/>
      <w:contextualSpacing/>
    </w:pPr>
  </w:style>
  <w:style w:type="character" w:styleId="PageNumber">
    <w:name w:val="page number"/>
    <w:basedOn w:val="DefaultParagraphFont"/>
    <w:uiPriority w:val="99"/>
    <w:semiHidden/>
    <w:unhideWhenUsed/>
    <w:rsid w:val="00682AE4"/>
  </w:style>
  <w:style w:type="character" w:customStyle="1" w:styleId="apple-style-span">
    <w:name w:val="apple-style-span"/>
    <w:basedOn w:val="DefaultParagraphFont"/>
    <w:rsid w:val="00CD003C"/>
  </w:style>
  <w:style w:type="character" w:customStyle="1" w:styleId="apple-converted-space">
    <w:name w:val="apple-converted-space"/>
    <w:basedOn w:val="DefaultParagraphFont"/>
    <w:rsid w:val="00CD003C"/>
  </w:style>
  <w:style w:type="character" w:customStyle="1" w:styleId="wikiexternallink">
    <w:name w:val="wikiexternallink"/>
    <w:basedOn w:val="DefaultParagraphFont"/>
    <w:rsid w:val="00CD078A"/>
  </w:style>
  <w:style w:type="character" w:customStyle="1" w:styleId="wikigeneratedlinkcontent">
    <w:name w:val="wikigeneratedlinkcontent"/>
    <w:basedOn w:val="DefaultParagraphFont"/>
    <w:rsid w:val="00CD078A"/>
  </w:style>
  <w:style w:type="paragraph" w:styleId="NormalWeb">
    <w:name w:val="Normal (Web)"/>
    <w:basedOn w:val="Normal"/>
    <w:uiPriority w:val="99"/>
    <w:semiHidden/>
    <w:unhideWhenUsed/>
    <w:rsid w:val="007313B3"/>
    <w:rPr>
      <w:rFonts w:ascii="Times New Roman" w:hAnsi="Times New Roman" w:cs="Times New Roman"/>
      <w:sz w:val="24"/>
    </w:rPr>
  </w:style>
  <w:style w:type="paragraph" w:styleId="EndnoteText">
    <w:name w:val="endnote text"/>
    <w:basedOn w:val="Normal"/>
    <w:link w:val="EndnoteTextChar"/>
    <w:uiPriority w:val="99"/>
    <w:semiHidden/>
    <w:unhideWhenUsed/>
    <w:rsid w:val="00B807E1"/>
    <w:rPr>
      <w:sz w:val="24"/>
    </w:rPr>
  </w:style>
  <w:style w:type="character" w:customStyle="1" w:styleId="EndnoteTextChar">
    <w:name w:val="Endnote Text Char"/>
    <w:basedOn w:val="DefaultParagraphFont"/>
    <w:link w:val="EndnoteText"/>
    <w:uiPriority w:val="99"/>
    <w:semiHidden/>
    <w:rsid w:val="00B807E1"/>
    <w:rPr>
      <w:rFonts w:ascii="Calibri" w:hAnsi="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82AE4"/>
    <w:rPr>
      <w:rFonts w:ascii="Calibri" w:hAnsi="Calibri"/>
      <w:sz w:val="22"/>
    </w:rPr>
  </w:style>
  <w:style w:type="paragraph" w:styleId="Heading1">
    <w:name w:val="heading 1"/>
    <w:aliases w:val="Pocket"/>
    <w:basedOn w:val="Normal"/>
    <w:next w:val="Normal"/>
    <w:link w:val="Heading1Char"/>
    <w:uiPriority w:val="9"/>
    <w:qFormat/>
    <w:rsid w:val="00682AE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82AE4"/>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82AE4"/>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682AE4"/>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2AE4"/>
    <w:pPr>
      <w:tabs>
        <w:tab w:val="center" w:pos="4320"/>
        <w:tab w:val="right" w:pos="8640"/>
      </w:tabs>
    </w:pPr>
  </w:style>
  <w:style w:type="character" w:customStyle="1" w:styleId="HeaderChar">
    <w:name w:val="Header Char"/>
    <w:basedOn w:val="DefaultParagraphFont"/>
    <w:link w:val="Header"/>
    <w:uiPriority w:val="99"/>
    <w:rsid w:val="00682AE4"/>
    <w:rPr>
      <w:rFonts w:ascii="Calibri" w:hAnsi="Calibri"/>
      <w:sz w:val="22"/>
    </w:rPr>
  </w:style>
  <w:style w:type="paragraph" w:styleId="Footer">
    <w:name w:val="footer"/>
    <w:basedOn w:val="Normal"/>
    <w:link w:val="FooterChar"/>
    <w:uiPriority w:val="99"/>
    <w:unhideWhenUsed/>
    <w:rsid w:val="00682AE4"/>
    <w:pPr>
      <w:tabs>
        <w:tab w:val="center" w:pos="4320"/>
        <w:tab w:val="right" w:pos="8640"/>
      </w:tabs>
    </w:pPr>
  </w:style>
  <w:style w:type="character" w:customStyle="1" w:styleId="FooterChar">
    <w:name w:val="Footer Char"/>
    <w:basedOn w:val="DefaultParagraphFont"/>
    <w:link w:val="Footer"/>
    <w:uiPriority w:val="99"/>
    <w:rsid w:val="00682AE4"/>
    <w:rPr>
      <w:rFonts w:ascii="Calibri" w:hAnsi="Calibri"/>
      <w:sz w:val="22"/>
    </w:rPr>
  </w:style>
  <w:style w:type="character" w:styleId="Hyperlink">
    <w:name w:val="Hyperlink"/>
    <w:basedOn w:val="DefaultParagraphFont"/>
    <w:uiPriority w:val="99"/>
    <w:unhideWhenUsed/>
    <w:rsid w:val="00682AE4"/>
    <w:rPr>
      <w:color w:val="0000FF" w:themeColor="hyperlink"/>
      <w:u w:val="single"/>
    </w:rPr>
  </w:style>
  <w:style w:type="character" w:styleId="FollowedHyperlink">
    <w:name w:val="FollowedHyperlink"/>
    <w:basedOn w:val="DefaultParagraphFont"/>
    <w:uiPriority w:val="99"/>
    <w:semiHidden/>
    <w:unhideWhenUsed/>
    <w:rsid w:val="007D58FD"/>
    <w:rPr>
      <w:color w:val="800080" w:themeColor="followedHyperlink"/>
      <w:u w:val="single"/>
    </w:rPr>
  </w:style>
  <w:style w:type="paragraph" w:styleId="NoSpacing">
    <w:name w:val="No Spacing"/>
    <w:uiPriority w:val="1"/>
    <w:rsid w:val="00682AE4"/>
  </w:style>
  <w:style w:type="paragraph" w:styleId="DocumentMap">
    <w:name w:val="Document Map"/>
    <w:basedOn w:val="Normal"/>
    <w:link w:val="DocumentMapChar"/>
    <w:uiPriority w:val="99"/>
    <w:semiHidden/>
    <w:unhideWhenUsed/>
    <w:rsid w:val="00682AE4"/>
    <w:rPr>
      <w:rFonts w:ascii="Lucida Grande" w:hAnsi="Lucida Grande" w:cs="Lucida Grande"/>
    </w:rPr>
  </w:style>
  <w:style w:type="character" w:customStyle="1" w:styleId="DocumentMapChar">
    <w:name w:val="Document Map Char"/>
    <w:basedOn w:val="DefaultParagraphFont"/>
    <w:link w:val="DocumentMap"/>
    <w:uiPriority w:val="99"/>
    <w:semiHidden/>
    <w:rsid w:val="00682AE4"/>
    <w:rPr>
      <w:rFonts w:ascii="Lucida Grande" w:hAnsi="Lucida Grande" w:cs="Lucida Grande"/>
      <w:sz w:val="22"/>
    </w:rPr>
  </w:style>
  <w:style w:type="paragraph" w:styleId="FootnoteText">
    <w:name w:val="footnote text"/>
    <w:basedOn w:val="Normal"/>
    <w:link w:val="FootnoteTextChar"/>
    <w:uiPriority w:val="99"/>
    <w:unhideWhenUsed/>
    <w:rsid w:val="00AC2566"/>
  </w:style>
  <w:style w:type="character" w:customStyle="1" w:styleId="FootnoteTextChar">
    <w:name w:val="Footnote Text Char"/>
    <w:basedOn w:val="DefaultParagraphFont"/>
    <w:link w:val="FootnoteText"/>
    <w:uiPriority w:val="99"/>
    <w:rsid w:val="00AC2566"/>
  </w:style>
  <w:style w:type="character" w:styleId="FootnoteReference">
    <w:name w:val="footnote reference"/>
    <w:basedOn w:val="DefaultParagraphFont"/>
    <w:unhideWhenUsed/>
    <w:rsid w:val="00AC2566"/>
    <w:rPr>
      <w:vertAlign w:val="superscript"/>
    </w:rPr>
  </w:style>
  <w:style w:type="character" w:customStyle="1" w:styleId="Heading1Char">
    <w:name w:val="Heading 1 Char"/>
    <w:aliases w:val="Pocket Char"/>
    <w:basedOn w:val="DefaultParagraphFont"/>
    <w:link w:val="Heading1"/>
    <w:uiPriority w:val="9"/>
    <w:rsid w:val="00682AE4"/>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82AE4"/>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82AE4"/>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682AE4"/>
    <w:rPr>
      <w:rFonts w:asciiTheme="majorHAnsi" w:eastAsiaTheme="majorEastAsia" w:hAnsiTheme="majorHAnsi" w:cstheme="majorBidi"/>
      <w:b/>
      <w:bCs/>
      <w:iCs/>
      <w:sz w:val="26"/>
    </w:rPr>
  </w:style>
  <w:style w:type="character" w:styleId="Emphasis">
    <w:name w:val="Emphasis"/>
    <w:basedOn w:val="DefaultParagraphFont"/>
    <w:uiPriority w:val="7"/>
    <w:qFormat/>
    <w:rsid w:val="00682AE4"/>
    <w:rPr>
      <w:rFonts w:ascii="Calibri" w:hAnsi="Calibri"/>
      <w:b/>
      <w:i w:val="0"/>
      <w:iCs/>
      <w:sz w:val="22"/>
      <w:u w:val="single"/>
      <w:bdr w:val="single" w:sz="18" w:space="0" w:color="auto"/>
    </w:rPr>
  </w:style>
  <w:style w:type="character" w:customStyle="1" w:styleId="StyleStyleBold12pt">
    <w:name w:val="Style Style Bold + 12 pt"/>
    <w:aliases w:val="Cite"/>
    <w:basedOn w:val="DefaultParagraphFont"/>
    <w:uiPriority w:val="1"/>
    <w:qFormat/>
    <w:rsid w:val="00682AE4"/>
    <w:rPr>
      <w:b/>
      <w:sz w:val="26"/>
      <w:u w:val="none"/>
    </w:rPr>
  </w:style>
  <w:style w:type="character" w:customStyle="1" w:styleId="StyleBoldUnderline">
    <w:name w:val="Style Bold Underline"/>
    <w:aliases w:val="Underline,apple-style-span + 6 pt,Bold,Kern at 16 pt,Intense Emphasis1,Intense Emphasis2,HHeading 3 + 12 pt,Cards + Font: 12 pt Char,Bold Cite Char,Heading 3 Char1 Char Char Char,ci,Intense Emphasis3,c,Thick Underline Char,Bo,B"/>
    <w:basedOn w:val="DefaultParagraphFont"/>
    <w:uiPriority w:val="1"/>
    <w:qFormat/>
    <w:rsid w:val="00682AE4"/>
    <w:rPr>
      <w:b/>
      <w:sz w:val="22"/>
      <w:u w:val="single"/>
    </w:rPr>
  </w:style>
  <w:style w:type="paragraph" w:styleId="ListParagraph">
    <w:name w:val="List Paragraph"/>
    <w:basedOn w:val="Normal"/>
    <w:uiPriority w:val="34"/>
    <w:rsid w:val="00682AE4"/>
    <w:pPr>
      <w:ind w:left="720"/>
      <w:contextualSpacing/>
    </w:pPr>
  </w:style>
  <w:style w:type="character" w:styleId="PageNumber">
    <w:name w:val="page number"/>
    <w:basedOn w:val="DefaultParagraphFont"/>
    <w:uiPriority w:val="99"/>
    <w:semiHidden/>
    <w:unhideWhenUsed/>
    <w:rsid w:val="00682AE4"/>
  </w:style>
  <w:style w:type="character" w:customStyle="1" w:styleId="apple-style-span">
    <w:name w:val="apple-style-span"/>
    <w:basedOn w:val="DefaultParagraphFont"/>
    <w:rsid w:val="00CD003C"/>
  </w:style>
  <w:style w:type="character" w:customStyle="1" w:styleId="apple-converted-space">
    <w:name w:val="apple-converted-space"/>
    <w:basedOn w:val="DefaultParagraphFont"/>
    <w:rsid w:val="00CD003C"/>
  </w:style>
  <w:style w:type="character" w:customStyle="1" w:styleId="wikiexternallink">
    <w:name w:val="wikiexternallink"/>
    <w:basedOn w:val="DefaultParagraphFont"/>
    <w:rsid w:val="00CD078A"/>
  </w:style>
  <w:style w:type="character" w:customStyle="1" w:styleId="wikigeneratedlinkcontent">
    <w:name w:val="wikigeneratedlinkcontent"/>
    <w:basedOn w:val="DefaultParagraphFont"/>
    <w:rsid w:val="00CD078A"/>
  </w:style>
  <w:style w:type="paragraph" w:styleId="NormalWeb">
    <w:name w:val="Normal (Web)"/>
    <w:basedOn w:val="Normal"/>
    <w:uiPriority w:val="99"/>
    <w:semiHidden/>
    <w:unhideWhenUsed/>
    <w:rsid w:val="007313B3"/>
    <w:rPr>
      <w:rFonts w:ascii="Times New Roman" w:hAnsi="Times New Roman" w:cs="Times New Roman"/>
      <w:sz w:val="24"/>
    </w:rPr>
  </w:style>
  <w:style w:type="paragraph" w:styleId="EndnoteText">
    <w:name w:val="endnote text"/>
    <w:basedOn w:val="Normal"/>
    <w:link w:val="EndnoteTextChar"/>
    <w:uiPriority w:val="99"/>
    <w:semiHidden/>
    <w:unhideWhenUsed/>
    <w:rsid w:val="00B807E1"/>
    <w:rPr>
      <w:sz w:val="24"/>
    </w:rPr>
  </w:style>
  <w:style w:type="character" w:customStyle="1" w:styleId="EndnoteTextChar">
    <w:name w:val="Endnote Text Char"/>
    <w:basedOn w:val="DefaultParagraphFont"/>
    <w:link w:val="EndnoteText"/>
    <w:uiPriority w:val="99"/>
    <w:semiHidden/>
    <w:rsid w:val="00B807E1"/>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37680">
      <w:bodyDiv w:val="1"/>
      <w:marLeft w:val="0"/>
      <w:marRight w:val="0"/>
      <w:marTop w:val="0"/>
      <w:marBottom w:val="0"/>
      <w:divBdr>
        <w:top w:val="none" w:sz="0" w:space="0" w:color="auto"/>
        <w:left w:val="none" w:sz="0" w:space="0" w:color="auto"/>
        <w:bottom w:val="none" w:sz="0" w:space="0" w:color="auto"/>
        <w:right w:val="none" w:sz="0" w:space="0" w:color="auto"/>
      </w:divBdr>
    </w:div>
    <w:div w:id="59597649">
      <w:bodyDiv w:val="1"/>
      <w:marLeft w:val="0"/>
      <w:marRight w:val="0"/>
      <w:marTop w:val="0"/>
      <w:marBottom w:val="0"/>
      <w:divBdr>
        <w:top w:val="none" w:sz="0" w:space="0" w:color="auto"/>
        <w:left w:val="none" w:sz="0" w:space="0" w:color="auto"/>
        <w:bottom w:val="none" w:sz="0" w:space="0" w:color="auto"/>
        <w:right w:val="none" w:sz="0" w:space="0" w:color="auto"/>
      </w:divBdr>
    </w:div>
    <w:div w:id="62026051">
      <w:bodyDiv w:val="1"/>
      <w:marLeft w:val="0"/>
      <w:marRight w:val="0"/>
      <w:marTop w:val="0"/>
      <w:marBottom w:val="0"/>
      <w:divBdr>
        <w:top w:val="none" w:sz="0" w:space="0" w:color="auto"/>
        <w:left w:val="none" w:sz="0" w:space="0" w:color="auto"/>
        <w:bottom w:val="none" w:sz="0" w:space="0" w:color="auto"/>
        <w:right w:val="none" w:sz="0" w:space="0" w:color="auto"/>
      </w:divBdr>
    </w:div>
    <w:div w:id="144013865">
      <w:bodyDiv w:val="1"/>
      <w:marLeft w:val="0"/>
      <w:marRight w:val="0"/>
      <w:marTop w:val="0"/>
      <w:marBottom w:val="0"/>
      <w:divBdr>
        <w:top w:val="none" w:sz="0" w:space="0" w:color="auto"/>
        <w:left w:val="none" w:sz="0" w:space="0" w:color="auto"/>
        <w:bottom w:val="none" w:sz="0" w:space="0" w:color="auto"/>
        <w:right w:val="none" w:sz="0" w:space="0" w:color="auto"/>
      </w:divBdr>
      <w:divsChild>
        <w:div w:id="613252565">
          <w:marLeft w:val="0"/>
          <w:marRight w:val="0"/>
          <w:marTop w:val="0"/>
          <w:marBottom w:val="0"/>
          <w:divBdr>
            <w:top w:val="none" w:sz="0" w:space="0" w:color="auto"/>
            <w:left w:val="none" w:sz="0" w:space="0" w:color="auto"/>
            <w:bottom w:val="none" w:sz="0" w:space="0" w:color="auto"/>
            <w:right w:val="none" w:sz="0" w:space="0" w:color="auto"/>
          </w:divBdr>
        </w:div>
        <w:div w:id="1886137234">
          <w:marLeft w:val="0"/>
          <w:marRight w:val="0"/>
          <w:marTop w:val="0"/>
          <w:marBottom w:val="0"/>
          <w:divBdr>
            <w:top w:val="none" w:sz="0" w:space="0" w:color="auto"/>
            <w:left w:val="none" w:sz="0" w:space="0" w:color="auto"/>
            <w:bottom w:val="none" w:sz="0" w:space="0" w:color="auto"/>
            <w:right w:val="none" w:sz="0" w:space="0" w:color="auto"/>
          </w:divBdr>
        </w:div>
        <w:div w:id="208809618">
          <w:marLeft w:val="0"/>
          <w:marRight w:val="0"/>
          <w:marTop w:val="0"/>
          <w:marBottom w:val="0"/>
          <w:divBdr>
            <w:top w:val="none" w:sz="0" w:space="0" w:color="auto"/>
            <w:left w:val="none" w:sz="0" w:space="0" w:color="auto"/>
            <w:bottom w:val="none" w:sz="0" w:space="0" w:color="auto"/>
            <w:right w:val="none" w:sz="0" w:space="0" w:color="auto"/>
          </w:divBdr>
        </w:div>
        <w:div w:id="734086929">
          <w:marLeft w:val="0"/>
          <w:marRight w:val="0"/>
          <w:marTop w:val="0"/>
          <w:marBottom w:val="0"/>
          <w:divBdr>
            <w:top w:val="none" w:sz="0" w:space="0" w:color="auto"/>
            <w:left w:val="none" w:sz="0" w:space="0" w:color="auto"/>
            <w:bottom w:val="none" w:sz="0" w:space="0" w:color="auto"/>
            <w:right w:val="none" w:sz="0" w:space="0" w:color="auto"/>
          </w:divBdr>
        </w:div>
        <w:div w:id="56587423">
          <w:marLeft w:val="0"/>
          <w:marRight w:val="0"/>
          <w:marTop w:val="0"/>
          <w:marBottom w:val="0"/>
          <w:divBdr>
            <w:top w:val="none" w:sz="0" w:space="0" w:color="auto"/>
            <w:left w:val="none" w:sz="0" w:space="0" w:color="auto"/>
            <w:bottom w:val="none" w:sz="0" w:space="0" w:color="auto"/>
            <w:right w:val="none" w:sz="0" w:space="0" w:color="auto"/>
          </w:divBdr>
        </w:div>
        <w:div w:id="603152562">
          <w:marLeft w:val="0"/>
          <w:marRight w:val="0"/>
          <w:marTop w:val="0"/>
          <w:marBottom w:val="0"/>
          <w:divBdr>
            <w:top w:val="none" w:sz="0" w:space="0" w:color="auto"/>
            <w:left w:val="none" w:sz="0" w:space="0" w:color="auto"/>
            <w:bottom w:val="none" w:sz="0" w:space="0" w:color="auto"/>
            <w:right w:val="none" w:sz="0" w:space="0" w:color="auto"/>
          </w:divBdr>
        </w:div>
        <w:div w:id="850026383">
          <w:marLeft w:val="0"/>
          <w:marRight w:val="0"/>
          <w:marTop w:val="0"/>
          <w:marBottom w:val="0"/>
          <w:divBdr>
            <w:top w:val="none" w:sz="0" w:space="0" w:color="auto"/>
            <w:left w:val="none" w:sz="0" w:space="0" w:color="auto"/>
            <w:bottom w:val="none" w:sz="0" w:space="0" w:color="auto"/>
            <w:right w:val="none" w:sz="0" w:space="0" w:color="auto"/>
          </w:divBdr>
        </w:div>
        <w:div w:id="554968940">
          <w:marLeft w:val="0"/>
          <w:marRight w:val="0"/>
          <w:marTop w:val="0"/>
          <w:marBottom w:val="0"/>
          <w:divBdr>
            <w:top w:val="none" w:sz="0" w:space="0" w:color="auto"/>
            <w:left w:val="none" w:sz="0" w:space="0" w:color="auto"/>
            <w:bottom w:val="none" w:sz="0" w:space="0" w:color="auto"/>
            <w:right w:val="none" w:sz="0" w:space="0" w:color="auto"/>
          </w:divBdr>
        </w:div>
        <w:div w:id="1673294603">
          <w:marLeft w:val="0"/>
          <w:marRight w:val="0"/>
          <w:marTop w:val="0"/>
          <w:marBottom w:val="0"/>
          <w:divBdr>
            <w:top w:val="none" w:sz="0" w:space="0" w:color="auto"/>
            <w:left w:val="none" w:sz="0" w:space="0" w:color="auto"/>
            <w:bottom w:val="none" w:sz="0" w:space="0" w:color="auto"/>
            <w:right w:val="none" w:sz="0" w:space="0" w:color="auto"/>
          </w:divBdr>
        </w:div>
      </w:divsChild>
    </w:div>
    <w:div w:id="158161867">
      <w:bodyDiv w:val="1"/>
      <w:marLeft w:val="0"/>
      <w:marRight w:val="0"/>
      <w:marTop w:val="0"/>
      <w:marBottom w:val="0"/>
      <w:divBdr>
        <w:top w:val="none" w:sz="0" w:space="0" w:color="auto"/>
        <w:left w:val="none" w:sz="0" w:space="0" w:color="auto"/>
        <w:bottom w:val="none" w:sz="0" w:space="0" w:color="auto"/>
        <w:right w:val="none" w:sz="0" w:space="0" w:color="auto"/>
      </w:divBdr>
    </w:div>
    <w:div w:id="161900917">
      <w:bodyDiv w:val="1"/>
      <w:marLeft w:val="0"/>
      <w:marRight w:val="0"/>
      <w:marTop w:val="0"/>
      <w:marBottom w:val="0"/>
      <w:divBdr>
        <w:top w:val="none" w:sz="0" w:space="0" w:color="auto"/>
        <w:left w:val="none" w:sz="0" w:space="0" w:color="auto"/>
        <w:bottom w:val="none" w:sz="0" w:space="0" w:color="auto"/>
        <w:right w:val="none" w:sz="0" w:space="0" w:color="auto"/>
      </w:divBdr>
      <w:divsChild>
        <w:div w:id="849292573">
          <w:marLeft w:val="0"/>
          <w:marRight w:val="0"/>
          <w:marTop w:val="0"/>
          <w:marBottom w:val="0"/>
          <w:divBdr>
            <w:top w:val="none" w:sz="0" w:space="0" w:color="auto"/>
            <w:left w:val="none" w:sz="0" w:space="0" w:color="auto"/>
            <w:bottom w:val="none" w:sz="0" w:space="0" w:color="auto"/>
            <w:right w:val="none" w:sz="0" w:space="0" w:color="auto"/>
          </w:divBdr>
        </w:div>
        <w:div w:id="993339214">
          <w:marLeft w:val="0"/>
          <w:marRight w:val="0"/>
          <w:marTop w:val="0"/>
          <w:marBottom w:val="0"/>
          <w:divBdr>
            <w:top w:val="none" w:sz="0" w:space="0" w:color="auto"/>
            <w:left w:val="none" w:sz="0" w:space="0" w:color="auto"/>
            <w:bottom w:val="none" w:sz="0" w:space="0" w:color="auto"/>
            <w:right w:val="none" w:sz="0" w:space="0" w:color="auto"/>
          </w:divBdr>
        </w:div>
        <w:div w:id="1961302305">
          <w:marLeft w:val="0"/>
          <w:marRight w:val="0"/>
          <w:marTop w:val="0"/>
          <w:marBottom w:val="0"/>
          <w:divBdr>
            <w:top w:val="none" w:sz="0" w:space="0" w:color="auto"/>
            <w:left w:val="none" w:sz="0" w:space="0" w:color="auto"/>
            <w:bottom w:val="none" w:sz="0" w:space="0" w:color="auto"/>
            <w:right w:val="none" w:sz="0" w:space="0" w:color="auto"/>
          </w:divBdr>
        </w:div>
        <w:div w:id="512768616">
          <w:marLeft w:val="0"/>
          <w:marRight w:val="0"/>
          <w:marTop w:val="0"/>
          <w:marBottom w:val="0"/>
          <w:divBdr>
            <w:top w:val="none" w:sz="0" w:space="0" w:color="auto"/>
            <w:left w:val="none" w:sz="0" w:space="0" w:color="auto"/>
            <w:bottom w:val="none" w:sz="0" w:space="0" w:color="auto"/>
            <w:right w:val="none" w:sz="0" w:space="0" w:color="auto"/>
          </w:divBdr>
        </w:div>
        <w:div w:id="1013218522">
          <w:marLeft w:val="0"/>
          <w:marRight w:val="0"/>
          <w:marTop w:val="0"/>
          <w:marBottom w:val="0"/>
          <w:divBdr>
            <w:top w:val="none" w:sz="0" w:space="0" w:color="auto"/>
            <w:left w:val="none" w:sz="0" w:space="0" w:color="auto"/>
            <w:bottom w:val="none" w:sz="0" w:space="0" w:color="auto"/>
            <w:right w:val="none" w:sz="0" w:space="0" w:color="auto"/>
          </w:divBdr>
        </w:div>
        <w:div w:id="1465466361">
          <w:marLeft w:val="0"/>
          <w:marRight w:val="0"/>
          <w:marTop w:val="0"/>
          <w:marBottom w:val="0"/>
          <w:divBdr>
            <w:top w:val="none" w:sz="0" w:space="0" w:color="auto"/>
            <w:left w:val="none" w:sz="0" w:space="0" w:color="auto"/>
            <w:bottom w:val="none" w:sz="0" w:space="0" w:color="auto"/>
            <w:right w:val="none" w:sz="0" w:space="0" w:color="auto"/>
          </w:divBdr>
        </w:div>
        <w:div w:id="654339376">
          <w:marLeft w:val="0"/>
          <w:marRight w:val="0"/>
          <w:marTop w:val="0"/>
          <w:marBottom w:val="0"/>
          <w:divBdr>
            <w:top w:val="none" w:sz="0" w:space="0" w:color="auto"/>
            <w:left w:val="none" w:sz="0" w:space="0" w:color="auto"/>
            <w:bottom w:val="none" w:sz="0" w:space="0" w:color="auto"/>
            <w:right w:val="none" w:sz="0" w:space="0" w:color="auto"/>
          </w:divBdr>
        </w:div>
        <w:div w:id="1937639015">
          <w:marLeft w:val="0"/>
          <w:marRight w:val="0"/>
          <w:marTop w:val="0"/>
          <w:marBottom w:val="0"/>
          <w:divBdr>
            <w:top w:val="none" w:sz="0" w:space="0" w:color="auto"/>
            <w:left w:val="none" w:sz="0" w:space="0" w:color="auto"/>
            <w:bottom w:val="none" w:sz="0" w:space="0" w:color="auto"/>
            <w:right w:val="none" w:sz="0" w:space="0" w:color="auto"/>
          </w:divBdr>
        </w:div>
        <w:div w:id="979455929">
          <w:marLeft w:val="0"/>
          <w:marRight w:val="0"/>
          <w:marTop w:val="0"/>
          <w:marBottom w:val="0"/>
          <w:divBdr>
            <w:top w:val="none" w:sz="0" w:space="0" w:color="auto"/>
            <w:left w:val="none" w:sz="0" w:space="0" w:color="auto"/>
            <w:bottom w:val="none" w:sz="0" w:space="0" w:color="auto"/>
            <w:right w:val="none" w:sz="0" w:space="0" w:color="auto"/>
          </w:divBdr>
        </w:div>
        <w:div w:id="93987037">
          <w:marLeft w:val="0"/>
          <w:marRight w:val="0"/>
          <w:marTop w:val="0"/>
          <w:marBottom w:val="0"/>
          <w:divBdr>
            <w:top w:val="none" w:sz="0" w:space="0" w:color="auto"/>
            <w:left w:val="none" w:sz="0" w:space="0" w:color="auto"/>
            <w:bottom w:val="none" w:sz="0" w:space="0" w:color="auto"/>
            <w:right w:val="none" w:sz="0" w:space="0" w:color="auto"/>
          </w:divBdr>
        </w:div>
        <w:div w:id="1631402465">
          <w:marLeft w:val="0"/>
          <w:marRight w:val="0"/>
          <w:marTop w:val="0"/>
          <w:marBottom w:val="0"/>
          <w:divBdr>
            <w:top w:val="none" w:sz="0" w:space="0" w:color="auto"/>
            <w:left w:val="none" w:sz="0" w:space="0" w:color="auto"/>
            <w:bottom w:val="none" w:sz="0" w:space="0" w:color="auto"/>
            <w:right w:val="none" w:sz="0" w:space="0" w:color="auto"/>
          </w:divBdr>
        </w:div>
        <w:div w:id="227112534">
          <w:marLeft w:val="0"/>
          <w:marRight w:val="0"/>
          <w:marTop w:val="0"/>
          <w:marBottom w:val="0"/>
          <w:divBdr>
            <w:top w:val="none" w:sz="0" w:space="0" w:color="auto"/>
            <w:left w:val="none" w:sz="0" w:space="0" w:color="auto"/>
            <w:bottom w:val="none" w:sz="0" w:space="0" w:color="auto"/>
            <w:right w:val="none" w:sz="0" w:space="0" w:color="auto"/>
          </w:divBdr>
        </w:div>
        <w:div w:id="1696885748">
          <w:marLeft w:val="0"/>
          <w:marRight w:val="0"/>
          <w:marTop w:val="0"/>
          <w:marBottom w:val="0"/>
          <w:divBdr>
            <w:top w:val="none" w:sz="0" w:space="0" w:color="auto"/>
            <w:left w:val="none" w:sz="0" w:space="0" w:color="auto"/>
            <w:bottom w:val="none" w:sz="0" w:space="0" w:color="auto"/>
            <w:right w:val="none" w:sz="0" w:space="0" w:color="auto"/>
          </w:divBdr>
        </w:div>
        <w:div w:id="235480354">
          <w:marLeft w:val="0"/>
          <w:marRight w:val="0"/>
          <w:marTop w:val="0"/>
          <w:marBottom w:val="0"/>
          <w:divBdr>
            <w:top w:val="none" w:sz="0" w:space="0" w:color="auto"/>
            <w:left w:val="none" w:sz="0" w:space="0" w:color="auto"/>
            <w:bottom w:val="none" w:sz="0" w:space="0" w:color="auto"/>
            <w:right w:val="none" w:sz="0" w:space="0" w:color="auto"/>
          </w:divBdr>
        </w:div>
        <w:div w:id="340548068">
          <w:marLeft w:val="0"/>
          <w:marRight w:val="0"/>
          <w:marTop w:val="0"/>
          <w:marBottom w:val="0"/>
          <w:divBdr>
            <w:top w:val="none" w:sz="0" w:space="0" w:color="auto"/>
            <w:left w:val="none" w:sz="0" w:space="0" w:color="auto"/>
            <w:bottom w:val="none" w:sz="0" w:space="0" w:color="auto"/>
            <w:right w:val="none" w:sz="0" w:space="0" w:color="auto"/>
          </w:divBdr>
        </w:div>
        <w:div w:id="432552127">
          <w:marLeft w:val="0"/>
          <w:marRight w:val="0"/>
          <w:marTop w:val="0"/>
          <w:marBottom w:val="0"/>
          <w:divBdr>
            <w:top w:val="none" w:sz="0" w:space="0" w:color="auto"/>
            <w:left w:val="none" w:sz="0" w:space="0" w:color="auto"/>
            <w:bottom w:val="none" w:sz="0" w:space="0" w:color="auto"/>
            <w:right w:val="none" w:sz="0" w:space="0" w:color="auto"/>
          </w:divBdr>
        </w:div>
      </w:divsChild>
    </w:div>
    <w:div w:id="202332329">
      <w:bodyDiv w:val="1"/>
      <w:marLeft w:val="0"/>
      <w:marRight w:val="0"/>
      <w:marTop w:val="0"/>
      <w:marBottom w:val="0"/>
      <w:divBdr>
        <w:top w:val="none" w:sz="0" w:space="0" w:color="auto"/>
        <w:left w:val="none" w:sz="0" w:space="0" w:color="auto"/>
        <w:bottom w:val="none" w:sz="0" w:space="0" w:color="auto"/>
        <w:right w:val="none" w:sz="0" w:space="0" w:color="auto"/>
      </w:divBdr>
    </w:div>
    <w:div w:id="220361722">
      <w:bodyDiv w:val="1"/>
      <w:marLeft w:val="0"/>
      <w:marRight w:val="0"/>
      <w:marTop w:val="0"/>
      <w:marBottom w:val="0"/>
      <w:divBdr>
        <w:top w:val="none" w:sz="0" w:space="0" w:color="auto"/>
        <w:left w:val="none" w:sz="0" w:space="0" w:color="auto"/>
        <w:bottom w:val="none" w:sz="0" w:space="0" w:color="auto"/>
        <w:right w:val="none" w:sz="0" w:space="0" w:color="auto"/>
      </w:divBdr>
    </w:div>
    <w:div w:id="238252022">
      <w:bodyDiv w:val="1"/>
      <w:marLeft w:val="0"/>
      <w:marRight w:val="0"/>
      <w:marTop w:val="0"/>
      <w:marBottom w:val="0"/>
      <w:divBdr>
        <w:top w:val="none" w:sz="0" w:space="0" w:color="auto"/>
        <w:left w:val="none" w:sz="0" w:space="0" w:color="auto"/>
        <w:bottom w:val="none" w:sz="0" w:space="0" w:color="auto"/>
        <w:right w:val="none" w:sz="0" w:space="0" w:color="auto"/>
      </w:divBdr>
    </w:div>
    <w:div w:id="266738676">
      <w:bodyDiv w:val="1"/>
      <w:marLeft w:val="0"/>
      <w:marRight w:val="0"/>
      <w:marTop w:val="0"/>
      <w:marBottom w:val="0"/>
      <w:divBdr>
        <w:top w:val="none" w:sz="0" w:space="0" w:color="auto"/>
        <w:left w:val="none" w:sz="0" w:space="0" w:color="auto"/>
        <w:bottom w:val="none" w:sz="0" w:space="0" w:color="auto"/>
        <w:right w:val="none" w:sz="0" w:space="0" w:color="auto"/>
      </w:divBdr>
    </w:div>
    <w:div w:id="345594732">
      <w:bodyDiv w:val="1"/>
      <w:marLeft w:val="0"/>
      <w:marRight w:val="0"/>
      <w:marTop w:val="0"/>
      <w:marBottom w:val="0"/>
      <w:divBdr>
        <w:top w:val="none" w:sz="0" w:space="0" w:color="auto"/>
        <w:left w:val="none" w:sz="0" w:space="0" w:color="auto"/>
        <w:bottom w:val="none" w:sz="0" w:space="0" w:color="auto"/>
        <w:right w:val="none" w:sz="0" w:space="0" w:color="auto"/>
      </w:divBdr>
    </w:div>
    <w:div w:id="422260494">
      <w:bodyDiv w:val="1"/>
      <w:marLeft w:val="0"/>
      <w:marRight w:val="0"/>
      <w:marTop w:val="0"/>
      <w:marBottom w:val="0"/>
      <w:divBdr>
        <w:top w:val="none" w:sz="0" w:space="0" w:color="auto"/>
        <w:left w:val="none" w:sz="0" w:space="0" w:color="auto"/>
        <w:bottom w:val="none" w:sz="0" w:space="0" w:color="auto"/>
        <w:right w:val="none" w:sz="0" w:space="0" w:color="auto"/>
      </w:divBdr>
    </w:div>
    <w:div w:id="438571730">
      <w:bodyDiv w:val="1"/>
      <w:marLeft w:val="0"/>
      <w:marRight w:val="0"/>
      <w:marTop w:val="0"/>
      <w:marBottom w:val="0"/>
      <w:divBdr>
        <w:top w:val="none" w:sz="0" w:space="0" w:color="auto"/>
        <w:left w:val="none" w:sz="0" w:space="0" w:color="auto"/>
        <w:bottom w:val="none" w:sz="0" w:space="0" w:color="auto"/>
        <w:right w:val="none" w:sz="0" w:space="0" w:color="auto"/>
      </w:divBdr>
    </w:div>
    <w:div w:id="455568021">
      <w:bodyDiv w:val="1"/>
      <w:marLeft w:val="0"/>
      <w:marRight w:val="0"/>
      <w:marTop w:val="0"/>
      <w:marBottom w:val="0"/>
      <w:divBdr>
        <w:top w:val="none" w:sz="0" w:space="0" w:color="auto"/>
        <w:left w:val="none" w:sz="0" w:space="0" w:color="auto"/>
        <w:bottom w:val="none" w:sz="0" w:space="0" w:color="auto"/>
        <w:right w:val="none" w:sz="0" w:space="0" w:color="auto"/>
      </w:divBdr>
    </w:div>
    <w:div w:id="466703456">
      <w:bodyDiv w:val="1"/>
      <w:marLeft w:val="0"/>
      <w:marRight w:val="0"/>
      <w:marTop w:val="0"/>
      <w:marBottom w:val="0"/>
      <w:divBdr>
        <w:top w:val="none" w:sz="0" w:space="0" w:color="auto"/>
        <w:left w:val="none" w:sz="0" w:space="0" w:color="auto"/>
        <w:bottom w:val="none" w:sz="0" w:space="0" w:color="auto"/>
        <w:right w:val="none" w:sz="0" w:space="0" w:color="auto"/>
      </w:divBdr>
    </w:div>
    <w:div w:id="473909566">
      <w:bodyDiv w:val="1"/>
      <w:marLeft w:val="0"/>
      <w:marRight w:val="0"/>
      <w:marTop w:val="0"/>
      <w:marBottom w:val="0"/>
      <w:divBdr>
        <w:top w:val="none" w:sz="0" w:space="0" w:color="auto"/>
        <w:left w:val="none" w:sz="0" w:space="0" w:color="auto"/>
        <w:bottom w:val="none" w:sz="0" w:space="0" w:color="auto"/>
        <w:right w:val="none" w:sz="0" w:space="0" w:color="auto"/>
      </w:divBdr>
    </w:div>
    <w:div w:id="485628987">
      <w:bodyDiv w:val="1"/>
      <w:marLeft w:val="0"/>
      <w:marRight w:val="0"/>
      <w:marTop w:val="0"/>
      <w:marBottom w:val="0"/>
      <w:divBdr>
        <w:top w:val="none" w:sz="0" w:space="0" w:color="auto"/>
        <w:left w:val="none" w:sz="0" w:space="0" w:color="auto"/>
        <w:bottom w:val="none" w:sz="0" w:space="0" w:color="auto"/>
        <w:right w:val="none" w:sz="0" w:space="0" w:color="auto"/>
      </w:divBdr>
    </w:div>
    <w:div w:id="499665179">
      <w:bodyDiv w:val="1"/>
      <w:marLeft w:val="0"/>
      <w:marRight w:val="0"/>
      <w:marTop w:val="0"/>
      <w:marBottom w:val="0"/>
      <w:divBdr>
        <w:top w:val="none" w:sz="0" w:space="0" w:color="auto"/>
        <w:left w:val="none" w:sz="0" w:space="0" w:color="auto"/>
        <w:bottom w:val="none" w:sz="0" w:space="0" w:color="auto"/>
        <w:right w:val="none" w:sz="0" w:space="0" w:color="auto"/>
      </w:divBdr>
    </w:div>
    <w:div w:id="506093083">
      <w:bodyDiv w:val="1"/>
      <w:marLeft w:val="0"/>
      <w:marRight w:val="0"/>
      <w:marTop w:val="0"/>
      <w:marBottom w:val="0"/>
      <w:divBdr>
        <w:top w:val="none" w:sz="0" w:space="0" w:color="auto"/>
        <w:left w:val="none" w:sz="0" w:space="0" w:color="auto"/>
        <w:bottom w:val="none" w:sz="0" w:space="0" w:color="auto"/>
        <w:right w:val="none" w:sz="0" w:space="0" w:color="auto"/>
      </w:divBdr>
    </w:div>
    <w:div w:id="544413423">
      <w:bodyDiv w:val="1"/>
      <w:marLeft w:val="0"/>
      <w:marRight w:val="0"/>
      <w:marTop w:val="0"/>
      <w:marBottom w:val="0"/>
      <w:divBdr>
        <w:top w:val="none" w:sz="0" w:space="0" w:color="auto"/>
        <w:left w:val="none" w:sz="0" w:space="0" w:color="auto"/>
        <w:bottom w:val="none" w:sz="0" w:space="0" w:color="auto"/>
        <w:right w:val="none" w:sz="0" w:space="0" w:color="auto"/>
      </w:divBdr>
    </w:div>
    <w:div w:id="577178228">
      <w:bodyDiv w:val="1"/>
      <w:marLeft w:val="0"/>
      <w:marRight w:val="0"/>
      <w:marTop w:val="0"/>
      <w:marBottom w:val="0"/>
      <w:divBdr>
        <w:top w:val="none" w:sz="0" w:space="0" w:color="auto"/>
        <w:left w:val="none" w:sz="0" w:space="0" w:color="auto"/>
        <w:bottom w:val="none" w:sz="0" w:space="0" w:color="auto"/>
        <w:right w:val="none" w:sz="0" w:space="0" w:color="auto"/>
      </w:divBdr>
    </w:div>
    <w:div w:id="639531507">
      <w:bodyDiv w:val="1"/>
      <w:marLeft w:val="0"/>
      <w:marRight w:val="0"/>
      <w:marTop w:val="0"/>
      <w:marBottom w:val="0"/>
      <w:divBdr>
        <w:top w:val="none" w:sz="0" w:space="0" w:color="auto"/>
        <w:left w:val="none" w:sz="0" w:space="0" w:color="auto"/>
        <w:bottom w:val="none" w:sz="0" w:space="0" w:color="auto"/>
        <w:right w:val="none" w:sz="0" w:space="0" w:color="auto"/>
      </w:divBdr>
    </w:div>
    <w:div w:id="639727075">
      <w:bodyDiv w:val="1"/>
      <w:marLeft w:val="0"/>
      <w:marRight w:val="0"/>
      <w:marTop w:val="0"/>
      <w:marBottom w:val="0"/>
      <w:divBdr>
        <w:top w:val="none" w:sz="0" w:space="0" w:color="auto"/>
        <w:left w:val="none" w:sz="0" w:space="0" w:color="auto"/>
        <w:bottom w:val="none" w:sz="0" w:space="0" w:color="auto"/>
        <w:right w:val="none" w:sz="0" w:space="0" w:color="auto"/>
      </w:divBdr>
      <w:divsChild>
        <w:div w:id="1879588456">
          <w:marLeft w:val="0"/>
          <w:marRight w:val="0"/>
          <w:marTop w:val="0"/>
          <w:marBottom w:val="0"/>
          <w:divBdr>
            <w:top w:val="none" w:sz="0" w:space="0" w:color="auto"/>
            <w:left w:val="none" w:sz="0" w:space="0" w:color="auto"/>
            <w:bottom w:val="none" w:sz="0" w:space="0" w:color="auto"/>
            <w:right w:val="none" w:sz="0" w:space="0" w:color="auto"/>
          </w:divBdr>
        </w:div>
        <w:div w:id="1016424222">
          <w:marLeft w:val="0"/>
          <w:marRight w:val="0"/>
          <w:marTop w:val="0"/>
          <w:marBottom w:val="0"/>
          <w:divBdr>
            <w:top w:val="none" w:sz="0" w:space="0" w:color="auto"/>
            <w:left w:val="none" w:sz="0" w:space="0" w:color="auto"/>
            <w:bottom w:val="none" w:sz="0" w:space="0" w:color="auto"/>
            <w:right w:val="none" w:sz="0" w:space="0" w:color="auto"/>
          </w:divBdr>
        </w:div>
        <w:div w:id="415833157">
          <w:marLeft w:val="0"/>
          <w:marRight w:val="0"/>
          <w:marTop w:val="0"/>
          <w:marBottom w:val="0"/>
          <w:divBdr>
            <w:top w:val="none" w:sz="0" w:space="0" w:color="auto"/>
            <w:left w:val="none" w:sz="0" w:space="0" w:color="auto"/>
            <w:bottom w:val="none" w:sz="0" w:space="0" w:color="auto"/>
            <w:right w:val="none" w:sz="0" w:space="0" w:color="auto"/>
          </w:divBdr>
        </w:div>
        <w:div w:id="254363005">
          <w:marLeft w:val="0"/>
          <w:marRight w:val="0"/>
          <w:marTop w:val="0"/>
          <w:marBottom w:val="0"/>
          <w:divBdr>
            <w:top w:val="none" w:sz="0" w:space="0" w:color="auto"/>
            <w:left w:val="none" w:sz="0" w:space="0" w:color="auto"/>
            <w:bottom w:val="none" w:sz="0" w:space="0" w:color="auto"/>
            <w:right w:val="none" w:sz="0" w:space="0" w:color="auto"/>
          </w:divBdr>
        </w:div>
        <w:div w:id="1648630859">
          <w:marLeft w:val="0"/>
          <w:marRight w:val="0"/>
          <w:marTop w:val="0"/>
          <w:marBottom w:val="0"/>
          <w:divBdr>
            <w:top w:val="none" w:sz="0" w:space="0" w:color="auto"/>
            <w:left w:val="none" w:sz="0" w:space="0" w:color="auto"/>
            <w:bottom w:val="none" w:sz="0" w:space="0" w:color="auto"/>
            <w:right w:val="none" w:sz="0" w:space="0" w:color="auto"/>
          </w:divBdr>
        </w:div>
        <w:div w:id="2047634761">
          <w:marLeft w:val="0"/>
          <w:marRight w:val="0"/>
          <w:marTop w:val="0"/>
          <w:marBottom w:val="0"/>
          <w:divBdr>
            <w:top w:val="none" w:sz="0" w:space="0" w:color="auto"/>
            <w:left w:val="none" w:sz="0" w:space="0" w:color="auto"/>
            <w:bottom w:val="none" w:sz="0" w:space="0" w:color="auto"/>
            <w:right w:val="none" w:sz="0" w:space="0" w:color="auto"/>
          </w:divBdr>
        </w:div>
      </w:divsChild>
    </w:div>
    <w:div w:id="654531613">
      <w:bodyDiv w:val="1"/>
      <w:marLeft w:val="0"/>
      <w:marRight w:val="0"/>
      <w:marTop w:val="0"/>
      <w:marBottom w:val="0"/>
      <w:divBdr>
        <w:top w:val="none" w:sz="0" w:space="0" w:color="auto"/>
        <w:left w:val="none" w:sz="0" w:space="0" w:color="auto"/>
        <w:bottom w:val="none" w:sz="0" w:space="0" w:color="auto"/>
        <w:right w:val="none" w:sz="0" w:space="0" w:color="auto"/>
      </w:divBdr>
    </w:div>
    <w:div w:id="659193702">
      <w:bodyDiv w:val="1"/>
      <w:marLeft w:val="0"/>
      <w:marRight w:val="0"/>
      <w:marTop w:val="0"/>
      <w:marBottom w:val="0"/>
      <w:divBdr>
        <w:top w:val="none" w:sz="0" w:space="0" w:color="auto"/>
        <w:left w:val="none" w:sz="0" w:space="0" w:color="auto"/>
        <w:bottom w:val="none" w:sz="0" w:space="0" w:color="auto"/>
        <w:right w:val="none" w:sz="0" w:space="0" w:color="auto"/>
      </w:divBdr>
    </w:div>
    <w:div w:id="673073171">
      <w:bodyDiv w:val="1"/>
      <w:marLeft w:val="0"/>
      <w:marRight w:val="0"/>
      <w:marTop w:val="0"/>
      <w:marBottom w:val="0"/>
      <w:divBdr>
        <w:top w:val="none" w:sz="0" w:space="0" w:color="auto"/>
        <w:left w:val="none" w:sz="0" w:space="0" w:color="auto"/>
        <w:bottom w:val="none" w:sz="0" w:space="0" w:color="auto"/>
        <w:right w:val="none" w:sz="0" w:space="0" w:color="auto"/>
      </w:divBdr>
      <w:divsChild>
        <w:div w:id="1120146353">
          <w:marLeft w:val="0"/>
          <w:marRight w:val="0"/>
          <w:marTop w:val="0"/>
          <w:marBottom w:val="0"/>
          <w:divBdr>
            <w:top w:val="none" w:sz="0" w:space="0" w:color="auto"/>
            <w:left w:val="none" w:sz="0" w:space="0" w:color="auto"/>
            <w:bottom w:val="none" w:sz="0" w:space="0" w:color="auto"/>
            <w:right w:val="none" w:sz="0" w:space="0" w:color="auto"/>
          </w:divBdr>
        </w:div>
        <w:div w:id="2018726926">
          <w:marLeft w:val="0"/>
          <w:marRight w:val="0"/>
          <w:marTop w:val="0"/>
          <w:marBottom w:val="0"/>
          <w:divBdr>
            <w:top w:val="none" w:sz="0" w:space="0" w:color="auto"/>
            <w:left w:val="none" w:sz="0" w:space="0" w:color="auto"/>
            <w:bottom w:val="none" w:sz="0" w:space="0" w:color="auto"/>
            <w:right w:val="none" w:sz="0" w:space="0" w:color="auto"/>
          </w:divBdr>
        </w:div>
        <w:div w:id="1294942323">
          <w:marLeft w:val="0"/>
          <w:marRight w:val="0"/>
          <w:marTop w:val="0"/>
          <w:marBottom w:val="0"/>
          <w:divBdr>
            <w:top w:val="none" w:sz="0" w:space="0" w:color="auto"/>
            <w:left w:val="none" w:sz="0" w:space="0" w:color="auto"/>
            <w:bottom w:val="none" w:sz="0" w:space="0" w:color="auto"/>
            <w:right w:val="none" w:sz="0" w:space="0" w:color="auto"/>
          </w:divBdr>
        </w:div>
      </w:divsChild>
    </w:div>
    <w:div w:id="677120121">
      <w:bodyDiv w:val="1"/>
      <w:marLeft w:val="0"/>
      <w:marRight w:val="0"/>
      <w:marTop w:val="0"/>
      <w:marBottom w:val="0"/>
      <w:divBdr>
        <w:top w:val="none" w:sz="0" w:space="0" w:color="auto"/>
        <w:left w:val="none" w:sz="0" w:space="0" w:color="auto"/>
        <w:bottom w:val="none" w:sz="0" w:space="0" w:color="auto"/>
        <w:right w:val="none" w:sz="0" w:space="0" w:color="auto"/>
      </w:divBdr>
    </w:div>
    <w:div w:id="691879143">
      <w:bodyDiv w:val="1"/>
      <w:marLeft w:val="0"/>
      <w:marRight w:val="0"/>
      <w:marTop w:val="0"/>
      <w:marBottom w:val="0"/>
      <w:divBdr>
        <w:top w:val="none" w:sz="0" w:space="0" w:color="auto"/>
        <w:left w:val="none" w:sz="0" w:space="0" w:color="auto"/>
        <w:bottom w:val="none" w:sz="0" w:space="0" w:color="auto"/>
        <w:right w:val="none" w:sz="0" w:space="0" w:color="auto"/>
      </w:divBdr>
    </w:div>
    <w:div w:id="695354571">
      <w:bodyDiv w:val="1"/>
      <w:marLeft w:val="0"/>
      <w:marRight w:val="0"/>
      <w:marTop w:val="0"/>
      <w:marBottom w:val="0"/>
      <w:divBdr>
        <w:top w:val="none" w:sz="0" w:space="0" w:color="auto"/>
        <w:left w:val="none" w:sz="0" w:space="0" w:color="auto"/>
        <w:bottom w:val="none" w:sz="0" w:space="0" w:color="auto"/>
        <w:right w:val="none" w:sz="0" w:space="0" w:color="auto"/>
      </w:divBdr>
      <w:divsChild>
        <w:div w:id="1964728258">
          <w:marLeft w:val="0"/>
          <w:marRight w:val="0"/>
          <w:marTop w:val="375"/>
          <w:marBottom w:val="375"/>
          <w:divBdr>
            <w:top w:val="none" w:sz="0" w:space="0" w:color="auto"/>
            <w:left w:val="none" w:sz="0" w:space="0" w:color="auto"/>
            <w:bottom w:val="none" w:sz="0" w:space="0" w:color="auto"/>
            <w:right w:val="none" w:sz="0" w:space="0" w:color="auto"/>
          </w:divBdr>
        </w:div>
      </w:divsChild>
    </w:div>
    <w:div w:id="728849162">
      <w:bodyDiv w:val="1"/>
      <w:marLeft w:val="0"/>
      <w:marRight w:val="0"/>
      <w:marTop w:val="0"/>
      <w:marBottom w:val="0"/>
      <w:divBdr>
        <w:top w:val="none" w:sz="0" w:space="0" w:color="auto"/>
        <w:left w:val="none" w:sz="0" w:space="0" w:color="auto"/>
        <w:bottom w:val="none" w:sz="0" w:space="0" w:color="auto"/>
        <w:right w:val="none" w:sz="0" w:space="0" w:color="auto"/>
      </w:divBdr>
    </w:div>
    <w:div w:id="731345699">
      <w:bodyDiv w:val="1"/>
      <w:marLeft w:val="0"/>
      <w:marRight w:val="0"/>
      <w:marTop w:val="0"/>
      <w:marBottom w:val="0"/>
      <w:divBdr>
        <w:top w:val="none" w:sz="0" w:space="0" w:color="auto"/>
        <w:left w:val="none" w:sz="0" w:space="0" w:color="auto"/>
        <w:bottom w:val="none" w:sz="0" w:space="0" w:color="auto"/>
        <w:right w:val="none" w:sz="0" w:space="0" w:color="auto"/>
      </w:divBdr>
    </w:div>
    <w:div w:id="742531261">
      <w:bodyDiv w:val="1"/>
      <w:marLeft w:val="0"/>
      <w:marRight w:val="0"/>
      <w:marTop w:val="0"/>
      <w:marBottom w:val="0"/>
      <w:divBdr>
        <w:top w:val="none" w:sz="0" w:space="0" w:color="auto"/>
        <w:left w:val="none" w:sz="0" w:space="0" w:color="auto"/>
        <w:bottom w:val="none" w:sz="0" w:space="0" w:color="auto"/>
        <w:right w:val="none" w:sz="0" w:space="0" w:color="auto"/>
      </w:divBdr>
    </w:div>
    <w:div w:id="756679595">
      <w:bodyDiv w:val="1"/>
      <w:marLeft w:val="0"/>
      <w:marRight w:val="0"/>
      <w:marTop w:val="0"/>
      <w:marBottom w:val="0"/>
      <w:divBdr>
        <w:top w:val="none" w:sz="0" w:space="0" w:color="auto"/>
        <w:left w:val="none" w:sz="0" w:space="0" w:color="auto"/>
        <w:bottom w:val="none" w:sz="0" w:space="0" w:color="auto"/>
        <w:right w:val="none" w:sz="0" w:space="0" w:color="auto"/>
      </w:divBdr>
    </w:div>
    <w:div w:id="778716496">
      <w:bodyDiv w:val="1"/>
      <w:marLeft w:val="0"/>
      <w:marRight w:val="0"/>
      <w:marTop w:val="0"/>
      <w:marBottom w:val="0"/>
      <w:divBdr>
        <w:top w:val="none" w:sz="0" w:space="0" w:color="auto"/>
        <w:left w:val="none" w:sz="0" w:space="0" w:color="auto"/>
        <w:bottom w:val="none" w:sz="0" w:space="0" w:color="auto"/>
        <w:right w:val="none" w:sz="0" w:space="0" w:color="auto"/>
      </w:divBdr>
    </w:div>
    <w:div w:id="791637307">
      <w:bodyDiv w:val="1"/>
      <w:marLeft w:val="0"/>
      <w:marRight w:val="0"/>
      <w:marTop w:val="0"/>
      <w:marBottom w:val="0"/>
      <w:divBdr>
        <w:top w:val="none" w:sz="0" w:space="0" w:color="auto"/>
        <w:left w:val="none" w:sz="0" w:space="0" w:color="auto"/>
        <w:bottom w:val="none" w:sz="0" w:space="0" w:color="auto"/>
        <w:right w:val="none" w:sz="0" w:space="0" w:color="auto"/>
      </w:divBdr>
    </w:div>
    <w:div w:id="827096479">
      <w:bodyDiv w:val="1"/>
      <w:marLeft w:val="0"/>
      <w:marRight w:val="0"/>
      <w:marTop w:val="0"/>
      <w:marBottom w:val="0"/>
      <w:divBdr>
        <w:top w:val="none" w:sz="0" w:space="0" w:color="auto"/>
        <w:left w:val="none" w:sz="0" w:space="0" w:color="auto"/>
        <w:bottom w:val="none" w:sz="0" w:space="0" w:color="auto"/>
        <w:right w:val="none" w:sz="0" w:space="0" w:color="auto"/>
      </w:divBdr>
    </w:div>
    <w:div w:id="916327088">
      <w:bodyDiv w:val="1"/>
      <w:marLeft w:val="0"/>
      <w:marRight w:val="0"/>
      <w:marTop w:val="0"/>
      <w:marBottom w:val="0"/>
      <w:divBdr>
        <w:top w:val="none" w:sz="0" w:space="0" w:color="auto"/>
        <w:left w:val="none" w:sz="0" w:space="0" w:color="auto"/>
        <w:bottom w:val="none" w:sz="0" w:space="0" w:color="auto"/>
        <w:right w:val="none" w:sz="0" w:space="0" w:color="auto"/>
      </w:divBdr>
    </w:div>
    <w:div w:id="962686585">
      <w:bodyDiv w:val="1"/>
      <w:marLeft w:val="0"/>
      <w:marRight w:val="0"/>
      <w:marTop w:val="0"/>
      <w:marBottom w:val="0"/>
      <w:divBdr>
        <w:top w:val="none" w:sz="0" w:space="0" w:color="auto"/>
        <w:left w:val="none" w:sz="0" w:space="0" w:color="auto"/>
        <w:bottom w:val="none" w:sz="0" w:space="0" w:color="auto"/>
        <w:right w:val="none" w:sz="0" w:space="0" w:color="auto"/>
      </w:divBdr>
    </w:div>
    <w:div w:id="1002008300">
      <w:bodyDiv w:val="1"/>
      <w:marLeft w:val="0"/>
      <w:marRight w:val="0"/>
      <w:marTop w:val="0"/>
      <w:marBottom w:val="0"/>
      <w:divBdr>
        <w:top w:val="none" w:sz="0" w:space="0" w:color="auto"/>
        <w:left w:val="none" w:sz="0" w:space="0" w:color="auto"/>
        <w:bottom w:val="none" w:sz="0" w:space="0" w:color="auto"/>
        <w:right w:val="none" w:sz="0" w:space="0" w:color="auto"/>
      </w:divBdr>
    </w:div>
    <w:div w:id="1023749213">
      <w:bodyDiv w:val="1"/>
      <w:marLeft w:val="0"/>
      <w:marRight w:val="0"/>
      <w:marTop w:val="0"/>
      <w:marBottom w:val="0"/>
      <w:divBdr>
        <w:top w:val="none" w:sz="0" w:space="0" w:color="auto"/>
        <w:left w:val="none" w:sz="0" w:space="0" w:color="auto"/>
        <w:bottom w:val="none" w:sz="0" w:space="0" w:color="auto"/>
        <w:right w:val="none" w:sz="0" w:space="0" w:color="auto"/>
      </w:divBdr>
    </w:div>
    <w:div w:id="1082414006">
      <w:bodyDiv w:val="1"/>
      <w:marLeft w:val="0"/>
      <w:marRight w:val="0"/>
      <w:marTop w:val="0"/>
      <w:marBottom w:val="0"/>
      <w:divBdr>
        <w:top w:val="none" w:sz="0" w:space="0" w:color="auto"/>
        <w:left w:val="none" w:sz="0" w:space="0" w:color="auto"/>
        <w:bottom w:val="none" w:sz="0" w:space="0" w:color="auto"/>
        <w:right w:val="none" w:sz="0" w:space="0" w:color="auto"/>
      </w:divBdr>
    </w:div>
    <w:div w:id="1111172287">
      <w:bodyDiv w:val="1"/>
      <w:marLeft w:val="0"/>
      <w:marRight w:val="0"/>
      <w:marTop w:val="0"/>
      <w:marBottom w:val="0"/>
      <w:divBdr>
        <w:top w:val="none" w:sz="0" w:space="0" w:color="auto"/>
        <w:left w:val="none" w:sz="0" w:space="0" w:color="auto"/>
        <w:bottom w:val="none" w:sz="0" w:space="0" w:color="auto"/>
        <w:right w:val="none" w:sz="0" w:space="0" w:color="auto"/>
      </w:divBdr>
    </w:div>
    <w:div w:id="1159468230">
      <w:bodyDiv w:val="1"/>
      <w:marLeft w:val="0"/>
      <w:marRight w:val="0"/>
      <w:marTop w:val="0"/>
      <w:marBottom w:val="0"/>
      <w:divBdr>
        <w:top w:val="none" w:sz="0" w:space="0" w:color="auto"/>
        <w:left w:val="none" w:sz="0" w:space="0" w:color="auto"/>
        <w:bottom w:val="none" w:sz="0" w:space="0" w:color="auto"/>
        <w:right w:val="none" w:sz="0" w:space="0" w:color="auto"/>
      </w:divBdr>
    </w:div>
    <w:div w:id="1181973051">
      <w:bodyDiv w:val="1"/>
      <w:marLeft w:val="0"/>
      <w:marRight w:val="0"/>
      <w:marTop w:val="0"/>
      <w:marBottom w:val="0"/>
      <w:divBdr>
        <w:top w:val="none" w:sz="0" w:space="0" w:color="auto"/>
        <w:left w:val="none" w:sz="0" w:space="0" w:color="auto"/>
        <w:bottom w:val="none" w:sz="0" w:space="0" w:color="auto"/>
        <w:right w:val="none" w:sz="0" w:space="0" w:color="auto"/>
      </w:divBdr>
    </w:div>
    <w:div w:id="1185362011">
      <w:bodyDiv w:val="1"/>
      <w:marLeft w:val="0"/>
      <w:marRight w:val="0"/>
      <w:marTop w:val="0"/>
      <w:marBottom w:val="0"/>
      <w:divBdr>
        <w:top w:val="none" w:sz="0" w:space="0" w:color="auto"/>
        <w:left w:val="none" w:sz="0" w:space="0" w:color="auto"/>
        <w:bottom w:val="none" w:sz="0" w:space="0" w:color="auto"/>
        <w:right w:val="none" w:sz="0" w:space="0" w:color="auto"/>
      </w:divBdr>
    </w:div>
    <w:div w:id="1212110234">
      <w:bodyDiv w:val="1"/>
      <w:marLeft w:val="0"/>
      <w:marRight w:val="0"/>
      <w:marTop w:val="0"/>
      <w:marBottom w:val="0"/>
      <w:divBdr>
        <w:top w:val="none" w:sz="0" w:space="0" w:color="auto"/>
        <w:left w:val="none" w:sz="0" w:space="0" w:color="auto"/>
        <w:bottom w:val="none" w:sz="0" w:space="0" w:color="auto"/>
        <w:right w:val="none" w:sz="0" w:space="0" w:color="auto"/>
      </w:divBdr>
    </w:div>
    <w:div w:id="1217930439">
      <w:bodyDiv w:val="1"/>
      <w:marLeft w:val="0"/>
      <w:marRight w:val="0"/>
      <w:marTop w:val="0"/>
      <w:marBottom w:val="0"/>
      <w:divBdr>
        <w:top w:val="none" w:sz="0" w:space="0" w:color="auto"/>
        <w:left w:val="none" w:sz="0" w:space="0" w:color="auto"/>
        <w:bottom w:val="none" w:sz="0" w:space="0" w:color="auto"/>
        <w:right w:val="none" w:sz="0" w:space="0" w:color="auto"/>
      </w:divBdr>
    </w:div>
    <w:div w:id="1282540809">
      <w:bodyDiv w:val="1"/>
      <w:marLeft w:val="0"/>
      <w:marRight w:val="0"/>
      <w:marTop w:val="0"/>
      <w:marBottom w:val="0"/>
      <w:divBdr>
        <w:top w:val="none" w:sz="0" w:space="0" w:color="auto"/>
        <w:left w:val="none" w:sz="0" w:space="0" w:color="auto"/>
        <w:bottom w:val="none" w:sz="0" w:space="0" w:color="auto"/>
        <w:right w:val="none" w:sz="0" w:space="0" w:color="auto"/>
      </w:divBdr>
    </w:div>
    <w:div w:id="1326325172">
      <w:bodyDiv w:val="1"/>
      <w:marLeft w:val="0"/>
      <w:marRight w:val="0"/>
      <w:marTop w:val="0"/>
      <w:marBottom w:val="0"/>
      <w:divBdr>
        <w:top w:val="none" w:sz="0" w:space="0" w:color="auto"/>
        <w:left w:val="none" w:sz="0" w:space="0" w:color="auto"/>
        <w:bottom w:val="none" w:sz="0" w:space="0" w:color="auto"/>
        <w:right w:val="none" w:sz="0" w:space="0" w:color="auto"/>
      </w:divBdr>
    </w:div>
    <w:div w:id="1331255821">
      <w:bodyDiv w:val="1"/>
      <w:marLeft w:val="0"/>
      <w:marRight w:val="0"/>
      <w:marTop w:val="0"/>
      <w:marBottom w:val="0"/>
      <w:divBdr>
        <w:top w:val="none" w:sz="0" w:space="0" w:color="auto"/>
        <w:left w:val="none" w:sz="0" w:space="0" w:color="auto"/>
        <w:bottom w:val="none" w:sz="0" w:space="0" w:color="auto"/>
        <w:right w:val="none" w:sz="0" w:space="0" w:color="auto"/>
      </w:divBdr>
    </w:div>
    <w:div w:id="1343703061">
      <w:bodyDiv w:val="1"/>
      <w:marLeft w:val="0"/>
      <w:marRight w:val="0"/>
      <w:marTop w:val="0"/>
      <w:marBottom w:val="0"/>
      <w:divBdr>
        <w:top w:val="none" w:sz="0" w:space="0" w:color="auto"/>
        <w:left w:val="none" w:sz="0" w:space="0" w:color="auto"/>
        <w:bottom w:val="none" w:sz="0" w:space="0" w:color="auto"/>
        <w:right w:val="none" w:sz="0" w:space="0" w:color="auto"/>
      </w:divBdr>
    </w:div>
    <w:div w:id="1356735354">
      <w:bodyDiv w:val="1"/>
      <w:marLeft w:val="0"/>
      <w:marRight w:val="0"/>
      <w:marTop w:val="0"/>
      <w:marBottom w:val="0"/>
      <w:divBdr>
        <w:top w:val="none" w:sz="0" w:space="0" w:color="auto"/>
        <w:left w:val="none" w:sz="0" w:space="0" w:color="auto"/>
        <w:bottom w:val="none" w:sz="0" w:space="0" w:color="auto"/>
        <w:right w:val="none" w:sz="0" w:space="0" w:color="auto"/>
      </w:divBdr>
    </w:div>
    <w:div w:id="1371303431">
      <w:bodyDiv w:val="1"/>
      <w:marLeft w:val="0"/>
      <w:marRight w:val="0"/>
      <w:marTop w:val="0"/>
      <w:marBottom w:val="0"/>
      <w:divBdr>
        <w:top w:val="none" w:sz="0" w:space="0" w:color="auto"/>
        <w:left w:val="none" w:sz="0" w:space="0" w:color="auto"/>
        <w:bottom w:val="none" w:sz="0" w:space="0" w:color="auto"/>
        <w:right w:val="none" w:sz="0" w:space="0" w:color="auto"/>
      </w:divBdr>
    </w:div>
    <w:div w:id="1398436673">
      <w:bodyDiv w:val="1"/>
      <w:marLeft w:val="0"/>
      <w:marRight w:val="0"/>
      <w:marTop w:val="0"/>
      <w:marBottom w:val="0"/>
      <w:divBdr>
        <w:top w:val="none" w:sz="0" w:space="0" w:color="auto"/>
        <w:left w:val="none" w:sz="0" w:space="0" w:color="auto"/>
        <w:bottom w:val="none" w:sz="0" w:space="0" w:color="auto"/>
        <w:right w:val="none" w:sz="0" w:space="0" w:color="auto"/>
      </w:divBdr>
    </w:div>
    <w:div w:id="1468284469">
      <w:bodyDiv w:val="1"/>
      <w:marLeft w:val="0"/>
      <w:marRight w:val="0"/>
      <w:marTop w:val="0"/>
      <w:marBottom w:val="0"/>
      <w:divBdr>
        <w:top w:val="none" w:sz="0" w:space="0" w:color="auto"/>
        <w:left w:val="none" w:sz="0" w:space="0" w:color="auto"/>
        <w:bottom w:val="none" w:sz="0" w:space="0" w:color="auto"/>
        <w:right w:val="none" w:sz="0" w:space="0" w:color="auto"/>
      </w:divBdr>
    </w:div>
    <w:div w:id="1500998204">
      <w:bodyDiv w:val="1"/>
      <w:marLeft w:val="0"/>
      <w:marRight w:val="0"/>
      <w:marTop w:val="0"/>
      <w:marBottom w:val="0"/>
      <w:divBdr>
        <w:top w:val="none" w:sz="0" w:space="0" w:color="auto"/>
        <w:left w:val="none" w:sz="0" w:space="0" w:color="auto"/>
        <w:bottom w:val="none" w:sz="0" w:space="0" w:color="auto"/>
        <w:right w:val="none" w:sz="0" w:space="0" w:color="auto"/>
      </w:divBdr>
    </w:div>
    <w:div w:id="1501117526">
      <w:bodyDiv w:val="1"/>
      <w:marLeft w:val="0"/>
      <w:marRight w:val="0"/>
      <w:marTop w:val="0"/>
      <w:marBottom w:val="0"/>
      <w:divBdr>
        <w:top w:val="none" w:sz="0" w:space="0" w:color="auto"/>
        <w:left w:val="none" w:sz="0" w:space="0" w:color="auto"/>
        <w:bottom w:val="none" w:sz="0" w:space="0" w:color="auto"/>
        <w:right w:val="none" w:sz="0" w:space="0" w:color="auto"/>
      </w:divBdr>
    </w:div>
    <w:div w:id="1502157483">
      <w:bodyDiv w:val="1"/>
      <w:marLeft w:val="0"/>
      <w:marRight w:val="0"/>
      <w:marTop w:val="0"/>
      <w:marBottom w:val="0"/>
      <w:divBdr>
        <w:top w:val="none" w:sz="0" w:space="0" w:color="auto"/>
        <w:left w:val="none" w:sz="0" w:space="0" w:color="auto"/>
        <w:bottom w:val="none" w:sz="0" w:space="0" w:color="auto"/>
        <w:right w:val="none" w:sz="0" w:space="0" w:color="auto"/>
      </w:divBdr>
    </w:div>
    <w:div w:id="1520387043">
      <w:bodyDiv w:val="1"/>
      <w:marLeft w:val="0"/>
      <w:marRight w:val="0"/>
      <w:marTop w:val="0"/>
      <w:marBottom w:val="0"/>
      <w:divBdr>
        <w:top w:val="none" w:sz="0" w:space="0" w:color="auto"/>
        <w:left w:val="none" w:sz="0" w:space="0" w:color="auto"/>
        <w:bottom w:val="none" w:sz="0" w:space="0" w:color="auto"/>
        <w:right w:val="none" w:sz="0" w:space="0" w:color="auto"/>
      </w:divBdr>
    </w:div>
    <w:div w:id="1527475575">
      <w:bodyDiv w:val="1"/>
      <w:marLeft w:val="0"/>
      <w:marRight w:val="0"/>
      <w:marTop w:val="0"/>
      <w:marBottom w:val="0"/>
      <w:divBdr>
        <w:top w:val="none" w:sz="0" w:space="0" w:color="auto"/>
        <w:left w:val="none" w:sz="0" w:space="0" w:color="auto"/>
        <w:bottom w:val="none" w:sz="0" w:space="0" w:color="auto"/>
        <w:right w:val="none" w:sz="0" w:space="0" w:color="auto"/>
      </w:divBdr>
    </w:div>
    <w:div w:id="1600797075">
      <w:bodyDiv w:val="1"/>
      <w:marLeft w:val="0"/>
      <w:marRight w:val="0"/>
      <w:marTop w:val="0"/>
      <w:marBottom w:val="0"/>
      <w:divBdr>
        <w:top w:val="none" w:sz="0" w:space="0" w:color="auto"/>
        <w:left w:val="none" w:sz="0" w:space="0" w:color="auto"/>
        <w:bottom w:val="none" w:sz="0" w:space="0" w:color="auto"/>
        <w:right w:val="none" w:sz="0" w:space="0" w:color="auto"/>
      </w:divBdr>
    </w:div>
    <w:div w:id="1628507389">
      <w:bodyDiv w:val="1"/>
      <w:marLeft w:val="0"/>
      <w:marRight w:val="0"/>
      <w:marTop w:val="0"/>
      <w:marBottom w:val="0"/>
      <w:divBdr>
        <w:top w:val="none" w:sz="0" w:space="0" w:color="auto"/>
        <w:left w:val="none" w:sz="0" w:space="0" w:color="auto"/>
        <w:bottom w:val="none" w:sz="0" w:space="0" w:color="auto"/>
        <w:right w:val="none" w:sz="0" w:space="0" w:color="auto"/>
      </w:divBdr>
    </w:div>
    <w:div w:id="1646079809">
      <w:bodyDiv w:val="1"/>
      <w:marLeft w:val="0"/>
      <w:marRight w:val="0"/>
      <w:marTop w:val="0"/>
      <w:marBottom w:val="0"/>
      <w:divBdr>
        <w:top w:val="none" w:sz="0" w:space="0" w:color="auto"/>
        <w:left w:val="none" w:sz="0" w:space="0" w:color="auto"/>
        <w:bottom w:val="none" w:sz="0" w:space="0" w:color="auto"/>
        <w:right w:val="none" w:sz="0" w:space="0" w:color="auto"/>
      </w:divBdr>
    </w:div>
    <w:div w:id="1695039551">
      <w:bodyDiv w:val="1"/>
      <w:marLeft w:val="0"/>
      <w:marRight w:val="0"/>
      <w:marTop w:val="0"/>
      <w:marBottom w:val="0"/>
      <w:divBdr>
        <w:top w:val="none" w:sz="0" w:space="0" w:color="auto"/>
        <w:left w:val="none" w:sz="0" w:space="0" w:color="auto"/>
        <w:bottom w:val="none" w:sz="0" w:space="0" w:color="auto"/>
        <w:right w:val="none" w:sz="0" w:space="0" w:color="auto"/>
      </w:divBdr>
    </w:div>
    <w:div w:id="1719625099">
      <w:bodyDiv w:val="1"/>
      <w:marLeft w:val="0"/>
      <w:marRight w:val="0"/>
      <w:marTop w:val="0"/>
      <w:marBottom w:val="0"/>
      <w:divBdr>
        <w:top w:val="none" w:sz="0" w:space="0" w:color="auto"/>
        <w:left w:val="none" w:sz="0" w:space="0" w:color="auto"/>
        <w:bottom w:val="none" w:sz="0" w:space="0" w:color="auto"/>
        <w:right w:val="none" w:sz="0" w:space="0" w:color="auto"/>
      </w:divBdr>
      <w:divsChild>
        <w:div w:id="1952086000">
          <w:marLeft w:val="0"/>
          <w:marRight w:val="0"/>
          <w:marTop w:val="375"/>
          <w:marBottom w:val="375"/>
          <w:divBdr>
            <w:top w:val="none" w:sz="0" w:space="0" w:color="auto"/>
            <w:left w:val="none" w:sz="0" w:space="0" w:color="auto"/>
            <w:bottom w:val="none" w:sz="0" w:space="0" w:color="auto"/>
            <w:right w:val="none" w:sz="0" w:space="0" w:color="auto"/>
          </w:divBdr>
        </w:div>
      </w:divsChild>
    </w:div>
    <w:div w:id="1764640034">
      <w:bodyDiv w:val="1"/>
      <w:marLeft w:val="0"/>
      <w:marRight w:val="0"/>
      <w:marTop w:val="0"/>
      <w:marBottom w:val="0"/>
      <w:divBdr>
        <w:top w:val="none" w:sz="0" w:space="0" w:color="auto"/>
        <w:left w:val="none" w:sz="0" w:space="0" w:color="auto"/>
        <w:bottom w:val="none" w:sz="0" w:space="0" w:color="auto"/>
        <w:right w:val="none" w:sz="0" w:space="0" w:color="auto"/>
      </w:divBdr>
    </w:div>
    <w:div w:id="1804884533">
      <w:bodyDiv w:val="1"/>
      <w:marLeft w:val="0"/>
      <w:marRight w:val="0"/>
      <w:marTop w:val="0"/>
      <w:marBottom w:val="0"/>
      <w:divBdr>
        <w:top w:val="none" w:sz="0" w:space="0" w:color="auto"/>
        <w:left w:val="none" w:sz="0" w:space="0" w:color="auto"/>
        <w:bottom w:val="none" w:sz="0" w:space="0" w:color="auto"/>
        <w:right w:val="none" w:sz="0" w:space="0" w:color="auto"/>
      </w:divBdr>
    </w:div>
    <w:div w:id="1828745250">
      <w:bodyDiv w:val="1"/>
      <w:marLeft w:val="0"/>
      <w:marRight w:val="0"/>
      <w:marTop w:val="0"/>
      <w:marBottom w:val="0"/>
      <w:divBdr>
        <w:top w:val="none" w:sz="0" w:space="0" w:color="auto"/>
        <w:left w:val="none" w:sz="0" w:space="0" w:color="auto"/>
        <w:bottom w:val="none" w:sz="0" w:space="0" w:color="auto"/>
        <w:right w:val="none" w:sz="0" w:space="0" w:color="auto"/>
      </w:divBdr>
    </w:div>
    <w:div w:id="1889561798">
      <w:bodyDiv w:val="1"/>
      <w:marLeft w:val="0"/>
      <w:marRight w:val="0"/>
      <w:marTop w:val="0"/>
      <w:marBottom w:val="0"/>
      <w:divBdr>
        <w:top w:val="none" w:sz="0" w:space="0" w:color="auto"/>
        <w:left w:val="none" w:sz="0" w:space="0" w:color="auto"/>
        <w:bottom w:val="none" w:sz="0" w:space="0" w:color="auto"/>
        <w:right w:val="none" w:sz="0" w:space="0" w:color="auto"/>
      </w:divBdr>
    </w:div>
    <w:div w:id="1960260821">
      <w:bodyDiv w:val="1"/>
      <w:marLeft w:val="0"/>
      <w:marRight w:val="0"/>
      <w:marTop w:val="0"/>
      <w:marBottom w:val="0"/>
      <w:divBdr>
        <w:top w:val="none" w:sz="0" w:space="0" w:color="auto"/>
        <w:left w:val="none" w:sz="0" w:space="0" w:color="auto"/>
        <w:bottom w:val="none" w:sz="0" w:space="0" w:color="auto"/>
        <w:right w:val="none" w:sz="0" w:space="0" w:color="auto"/>
      </w:divBdr>
    </w:div>
    <w:div w:id="1962959897">
      <w:bodyDiv w:val="1"/>
      <w:marLeft w:val="0"/>
      <w:marRight w:val="0"/>
      <w:marTop w:val="0"/>
      <w:marBottom w:val="0"/>
      <w:divBdr>
        <w:top w:val="none" w:sz="0" w:space="0" w:color="auto"/>
        <w:left w:val="none" w:sz="0" w:space="0" w:color="auto"/>
        <w:bottom w:val="none" w:sz="0" w:space="0" w:color="auto"/>
        <w:right w:val="none" w:sz="0" w:space="0" w:color="auto"/>
      </w:divBdr>
    </w:div>
    <w:div w:id="2003191540">
      <w:bodyDiv w:val="1"/>
      <w:marLeft w:val="0"/>
      <w:marRight w:val="0"/>
      <w:marTop w:val="0"/>
      <w:marBottom w:val="0"/>
      <w:divBdr>
        <w:top w:val="none" w:sz="0" w:space="0" w:color="auto"/>
        <w:left w:val="none" w:sz="0" w:space="0" w:color="auto"/>
        <w:bottom w:val="none" w:sz="0" w:space="0" w:color="auto"/>
        <w:right w:val="none" w:sz="0" w:space="0" w:color="auto"/>
      </w:divBdr>
    </w:div>
    <w:div w:id="2049913295">
      <w:bodyDiv w:val="1"/>
      <w:marLeft w:val="0"/>
      <w:marRight w:val="0"/>
      <w:marTop w:val="0"/>
      <w:marBottom w:val="0"/>
      <w:divBdr>
        <w:top w:val="none" w:sz="0" w:space="0" w:color="auto"/>
        <w:left w:val="none" w:sz="0" w:space="0" w:color="auto"/>
        <w:bottom w:val="none" w:sz="0" w:space="0" w:color="auto"/>
        <w:right w:val="none" w:sz="0" w:space="0" w:color="auto"/>
      </w:divBdr>
    </w:div>
    <w:div w:id="2063478100">
      <w:bodyDiv w:val="1"/>
      <w:marLeft w:val="0"/>
      <w:marRight w:val="0"/>
      <w:marTop w:val="0"/>
      <w:marBottom w:val="0"/>
      <w:divBdr>
        <w:top w:val="none" w:sz="0" w:space="0" w:color="auto"/>
        <w:left w:val="none" w:sz="0" w:space="0" w:color="auto"/>
        <w:bottom w:val="none" w:sz="0" w:space="0" w:color="auto"/>
        <w:right w:val="none" w:sz="0" w:space="0" w:color="auto"/>
      </w:divBdr>
      <w:divsChild>
        <w:div w:id="2136174497">
          <w:marLeft w:val="0"/>
          <w:marRight w:val="0"/>
          <w:marTop w:val="0"/>
          <w:marBottom w:val="0"/>
          <w:divBdr>
            <w:top w:val="none" w:sz="0" w:space="0" w:color="auto"/>
            <w:left w:val="none" w:sz="0" w:space="0" w:color="auto"/>
            <w:bottom w:val="none" w:sz="0" w:space="0" w:color="auto"/>
            <w:right w:val="none" w:sz="0" w:space="0" w:color="auto"/>
          </w:divBdr>
        </w:div>
        <w:div w:id="303701493">
          <w:marLeft w:val="0"/>
          <w:marRight w:val="0"/>
          <w:marTop w:val="0"/>
          <w:marBottom w:val="0"/>
          <w:divBdr>
            <w:top w:val="none" w:sz="0" w:space="0" w:color="auto"/>
            <w:left w:val="none" w:sz="0" w:space="0" w:color="auto"/>
            <w:bottom w:val="none" w:sz="0" w:space="0" w:color="auto"/>
            <w:right w:val="none" w:sz="0" w:space="0" w:color="auto"/>
          </w:divBdr>
        </w:div>
        <w:div w:id="1450248152">
          <w:marLeft w:val="0"/>
          <w:marRight w:val="0"/>
          <w:marTop w:val="0"/>
          <w:marBottom w:val="0"/>
          <w:divBdr>
            <w:top w:val="none" w:sz="0" w:space="0" w:color="auto"/>
            <w:left w:val="none" w:sz="0" w:space="0" w:color="auto"/>
            <w:bottom w:val="none" w:sz="0" w:space="0" w:color="auto"/>
            <w:right w:val="none" w:sz="0" w:space="0" w:color="auto"/>
          </w:divBdr>
        </w:div>
        <w:div w:id="1914731710">
          <w:marLeft w:val="0"/>
          <w:marRight w:val="0"/>
          <w:marTop w:val="0"/>
          <w:marBottom w:val="0"/>
          <w:divBdr>
            <w:top w:val="none" w:sz="0" w:space="0" w:color="auto"/>
            <w:left w:val="none" w:sz="0" w:space="0" w:color="auto"/>
            <w:bottom w:val="none" w:sz="0" w:space="0" w:color="auto"/>
            <w:right w:val="none" w:sz="0" w:space="0" w:color="auto"/>
          </w:divBdr>
        </w:div>
        <w:div w:id="838738603">
          <w:marLeft w:val="0"/>
          <w:marRight w:val="0"/>
          <w:marTop w:val="0"/>
          <w:marBottom w:val="0"/>
          <w:divBdr>
            <w:top w:val="none" w:sz="0" w:space="0" w:color="auto"/>
            <w:left w:val="none" w:sz="0" w:space="0" w:color="auto"/>
            <w:bottom w:val="none" w:sz="0" w:space="0" w:color="auto"/>
            <w:right w:val="none" w:sz="0" w:space="0" w:color="auto"/>
          </w:divBdr>
        </w:div>
      </w:divsChild>
    </w:div>
    <w:div w:id="20678782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scribd.com/doc/42735746/Essays-Critical-and-Clinical-Gilles-Deleuze" TargetMode="External"/><Relationship Id="rId4" Type="http://schemas.openxmlformats.org/officeDocument/2006/relationships/hyperlink" Target="http://www.csse-scee.ca/CJE/Articles/FullText/CJE25-3/CJE25-3-bell.pdf)" TargetMode="External"/><Relationship Id="rId1" Type="http://schemas.openxmlformats.org/officeDocument/2006/relationships/hyperlink" Target="http://edge.org/response-detail/25391" TargetMode="External"/><Relationship Id="rId2" Type="http://schemas.openxmlformats.org/officeDocument/2006/relationships/hyperlink" Target="http://metro-natshar-31-71.brain.net.pk/articles/Foucault%20-%20Power-Knowled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o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20B23-02A8-ED4A-8C4F-D8E0F8843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257</TotalTime>
  <Pages>21</Pages>
  <Words>14182</Words>
  <Characters>80842</Characters>
  <Application>Microsoft Macintosh Word</Application>
  <DocSecurity>0</DocSecurity>
  <Lines>673</Lines>
  <Paragraphs>189</Paragraphs>
  <ScaleCrop>false</ScaleCrop>
  <Company/>
  <LinksUpToDate>false</LinksUpToDate>
  <CharactersWithSpaces>94835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Wilson</dc:creator>
  <cp:keywords/>
  <dc:description/>
  <cp:lastModifiedBy>Jack Wilson</cp:lastModifiedBy>
  <cp:revision>77</cp:revision>
  <cp:lastPrinted>2014-04-25T03:15:00Z</cp:lastPrinted>
  <dcterms:created xsi:type="dcterms:W3CDTF">2014-04-11T18:00:00Z</dcterms:created>
  <dcterms:modified xsi:type="dcterms:W3CDTF">2014-04-27T12:22:00Z</dcterms:modified>
</cp:coreProperties>
</file>